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1435" w14:textId="24499CAC" w:rsidR="00BE4AAD" w:rsidRPr="00C573BE" w:rsidRDefault="00BE4AAD" w:rsidP="00C573B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573BE">
        <w:rPr>
          <w:rFonts w:ascii="Verdana" w:hAnsi="Verdana"/>
          <w:color w:val="000000"/>
          <w:sz w:val="32"/>
          <w:lang w:val="ru-RU"/>
        </w:rPr>
        <w:t>Огонь и лед</w:t>
      </w:r>
    </w:p>
    <w:p w14:paraId="370C3FE3" w14:textId="7F310D16" w:rsidR="00C25E8A" w:rsidRPr="00C573BE" w:rsidRDefault="00C25E8A" w:rsidP="00C573B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573BE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3DAF001C" w14:textId="4D3F5E11" w:rsidR="00BE4AAD" w:rsidRPr="00C573BE" w:rsidRDefault="00C25E8A" w:rsidP="00E4233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color w:val="000000"/>
          <w:sz w:val="20"/>
          <w:lang w:val="ru-RU"/>
        </w:rPr>
      </w:pPr>
      <w:r w:rsidRPr="00C573BE">
        <w:rPr>
          <w:rFonts w:ascii="Verdana" w:hAnsi="Verdana"/>
          <w:b w:val="0"/>
          <w:color w:val="000000"/>
          <w:sz w:val="20"/>
          <w:lang w:val="ru-RU"/>
        </w:rPr>
        <w:t>П</w:t>
      </w:r>
      <w:r w:rsidR="00BE4AAD" w:rsidRPr="00C573BE">
        <w:rPr>
          <w:rFonts w:ascii="Verdana" w:hAnsi="Verdana"/>
          <w:b w:val="0"/>
          <w:color w:val="000000"/>
          <w:sz w:val="20"/>
          <w:lang w:val="ru-RU"/>
        </w:rPr>
        <w:t>еревод С. Сухинова</w:t>
      </w:r>
    </w:p>
    <w:p w14:paraId="7DA3F741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6516496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Мамуля! Мамуля! Расскажите мне снова, что вы делали в войну.</w:t>
      </w:r>
    </w:p>
    <w:p w14:paraId="4B8C9E97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Ничего особенного. Иди поиграй с сестренками.</w:t>
      </w:r>
    </w:p>
    <w:p w14:paraId="6CACE75C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После обеда я только этим и занимаюсь. Но они играют слишком больно. Я лучше еще раз послушаю о плохой зиме и о чудищах.</w:t>
      </w:r>
    </w:p>
    <w:p w14:paraId="4034B2D4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Что было, то было. Плохая выдалась тогда зима.</w:t>
      </w:r>
    </w:p>
    <w:p w14:paraId="40BD32FA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Было холодно, мамуля?</w:t>
      </w:r>
    </w:p>
    <w:p w14:paraId="355970FF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Было так холодно, что латунные обезьяны пели сопрано на каждом углу. И этот холод продолжался три года, и солнце с луной побледнели от стужи, и сестра убивала сестру, а дочери меняли любимых мамулек на зажигалку и пригоршню карандашных стружек.</w:t>
      </w:r>
    </w:p>
    <w:p w14:paraId="4350A7C0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А что случилось потом?</w:t>
      </w:r>
    </w:p>
    <w:p w14:paraId="084044AC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Конечно, пришла другая зима. Еще хуже, чем прежняя.</w:t>
      </w:r>
    </w:p>
    <w:p w14:paraId="24973EBF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И как плоха она оказалась?</w:t>
      </w:r>
    </w:p>
    <w:p w14:paraId="594EEB12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Послушай, доченька: два огромных волка, что охотились по всему небу за солнцем и луной, наконец поймали их и съели. Тогда стало совсем темно, но кровь, которая лилась ливнем, давала немного красноватого света, так что можно было наблюдать за бесконечными землетрясениями и ураганами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когда стихали бураны и можно было хоть что-то разглядеть.</w:t>
      </w:r>
    </w:p>
    <w:p w14:paraId="439CE888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И как же мы пережили все это, мамуля? Ведь раньше не было таких страшных зим, ты сама говорила.</w:t>
      </w:r>
    </w:p>
    <w:p w14:paraId="75917ED2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Привыкли, наверное.</w:t>
      </w:r>
    </w:p>
    <w:p w14:paraId="69BB4130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А как в небе снова появится солнышко, если его съели?</w:t>
      </w:r>
    </w:p>
    <w:p w14:paraId="4FC0B4DD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О, это будет другое солнышко, жаркое. Может так случиться, что на суше загорятся пожары, океаны закипят и все такое.</w:t>
      </w:r>
    </w:p>
    <w:p w14:paraId="2EE767BD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Вы испугались стужи?</w:t>
      </w:r>
    </w:p>
    <w:p w14:paraId="7E83953F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Мы испугались того, что пришло позже. Из глубин моря появилась гигантская змея и стала бороться с великаном, держащим в руках молот. Потом со всех сторон нахлынули банды гигантов и чудищ и стали биться друг с другом. Среди них был старый одноглазый человек с копьем, и он бросился на большого волка, но тот проглотил его вместе с бородой и всем прочим. Затем пришел другой большой человек и убил волка. Тогда я вышла из убежища и поймала за рукав одного из воинов.</w:t>
      </w:r>
    </w:p>
    <w:p w14:paraId="19019F0E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Послушайте, мистер, это Геттердаммерунг?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спросила я.</w:t>
      </w:r>
    </w:p>
    <w:p w14:paraId="6E3F97A7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Воин задумался, опершись на топор, которым он только что рубил, как капусту, какую-то массу с множеством глаз.</w:t>
      </w:r>
    </w:p>
    <w:p w14:paraId="18A9CB05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Вроде бы,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сказал он.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Послушайте, дамочка, вы можете...</w:t>
      </w:r>
    </w:p>
    <w:p w14:paraId="44DE4147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Он не договорил, потому что многоглазая масса с чавканьем проглотила его и поползла дальше.</w:t>
      </w:r>
    </w:p>
    <w:p w14:paraId="1D7B1F0E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Я перешла на другую сторону улицы, где другой воин с рогатым шлемом на голове исполнял кровавую чечетку на поверженном чудовище.</w:t>
      </w:r>
    </w:p>
    <w:p w14:paraId="176322E5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Прошу прощения,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сказала я,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вы не скажете, какой сегодня день?</w:t>
      </w:r>
    </w:p>
    <w:p w14:paraId="513E779E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Меня зовут Локи,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прохрипел он, топча многоглазого врага.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На чьей стороне вы в этой драке?</w:t>
      </w:r>
    </w:p>
    <w:p w14:paraId="647FCCBA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Я не знала, что должна быть на чьей-то стороне,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ответила я.</w:t>
      </w:r>
    </w:p>
    <w:p w14:paraId="15DDDDBB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Воин начал было распространяться на ту тему, что я должна, и непременно, а масса тем временем разинула пасть. Локи с печальным вздохом прикончил чудовище ударом копья, а затем внимательно оглядел мою разорванную одежду.</w:t>
      </w:r>
    </w:p>
    <w:p w14:paraId="7B900075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Вы одеваетесь подобно мужчине,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заявил он,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но...</w:t>
      </w:r>
    </w:p>
    <w:p w14:paraId="5E6E8B2D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Я застегнула блузку.</w:t>
      </w:r>
    </w:p>
    <w:p w14:paraId="51DE3528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Я...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начала было я.</w:t>
      </w:r>
    </w:p>
    <w:p w14:paraId="54AA2A61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Конечно, у вас была безопасная булавка. Что за прекрасную мысль вы мне подали! Так и сделаем. Пойдем, я знаю неподалеку отличное местечко, почти не радиоактивное,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сказал он, прокладывая путь через стаю оборотней.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Боги снизойдут с небес, защищая нас.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Он нагнулся, поднял с земли женщину, лежавшую без сознания, и перекинул ее через плечо.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 xml:space="preserve">— Вы пережили все это не </w:t>
      </w:r>
      <w:r w:rsidRPr="00C573BE">
        <w:rPr>
          <w:rFonts w:ascii="Verdana" w:hAnsi="Verdana"/>
          <w:color w:val="000000"/>
          <w:sz w:val="20"/>
          <w:lang w:val="ru-RU"/>
        </w:rPr>
        <w:lastRenderedPageBreak/>
        <w:t>зря. Настанет новый день, и прекрасный новый мир потребует новых совокуплений. Видя ваши округлившиеся животы, боги скажут, что это хорошо, и откинут копыта.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Он загоготал,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Они думали, что все эти смерти приведут нас к иному образу жизни, мира, счастья, другой любви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и новой расе...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Слезы заструились по его лицу.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Но в каждой трагедии есть место для здорового смеха,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заключил он, перенося нас через реки крови и поля костей.</w:t>
      </w:r>
    </w:p>
    <w:p w14:paraId="1F28A5D4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Он оставил нас в психоделическом притоне, среди тепла, деревьев, фонтанов, поющих птиц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всех тех мелочей, которые делают жизнь приятной и банальной: нежная пища, ласковый ветер, добротные дома с водопроводом. Затем, продолжая смеяться, он вернулся на поле боя. Позднее моя компаньонка проснулась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белокурая, гибкая, очаровательная,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и ее глаза вспыхнули, когда она встретилась со мной взглядом.</w:t>
      </w:r>
    </w:p>
    <w:p w14:paraId="756E80A4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Так,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выпалила она,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вы вызволили меня из этой ужасной мужской бойни, чтобы я могла служить вашим необузданным и извращенным страстям! И это после того, что вы уже со мной сделали!</w:t>
      </w:r>
    </w:p>
    <w:p w14:paraId="2B4A107C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Я шагнула к ней, чтобы успокоить, но женщина встала в позу каратэ.</w:t>
      </w:r>
    </w:p>
    <w:p w14:paraId="53673718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Что вы имеете в виду?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удивленно спросила я.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 вами никто ничего не делал.</w:t>
      </w:r>
    </w:p>
    <w:p w14:paraId="39B96996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Сделать невинную девушку беременной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это, по-вашему, не сделать ничего?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возмутилась блондинка,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Повесить мне на шею все заботы с абортом, а самим пойти развлекаться с этими многоглазыми чудовищами? Нет уж, увольте, я больше не хочу иметь дела с этими противными мужчинами!</w:t>
      </w:r>
    </w:p>
    <w:p w14:paraId="19147F7A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Успокойтесь, сестра,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сказала я, вновь расстегивая блузку.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Я была столь же привлекательна для мужчин и не раз попадала в затруднительное положение, как и вы, так что отныне хочу вести жизнь простой...</w:t>
      </w:r>
    </w:p>
    <w:p w14:paraId="426B38F2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Хвала Сафо!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 облегчением воскликнула блондинка.</w:t>
      </w:r>
    </w:p>
    <w:p w14:paraId="26747CA6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И мы стали парой и живем счастливо до сих пор. Зима ослабела, и Сумерки Богов прошли. Мир стал обновленным, полным любви, мудрости и счастья. Вот и вся история, малышка. А теперь иди, поиграй со своими сестрами.</w:t>
      </w:r>
    </w:p>
    <w:p w14:paraId="5DDEB2E3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Но они вовсе не играют приятно! Они делают вещи, которые вы обе не велели мне делать.</w:t>
      </w:r>
    </w:p>
    <w:p w14:paraId="43818C5A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Как, ты до сих пор не научилась это делать?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спросила другая мама.</w:t>
      </w:r>
    </w:p>
    <w:p w14:paraId="5BF22306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Сияющая особа с золотым жезлом показала, как делать такие вещи. Она также сказала, что боги идут своими, таинственными и не страшными путями.</w:t>
      </w:r>
    </w:p>
    <w:p w14:paraId="73367E36" w14:textId="77777777" w:rsidR="00BE4AAD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Это может быть началом философии,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заметила первая мама.</w:t>
      </w:r>
    </w:p>
    <w:p w14:paraId="0C94C014" w14:textId="77777777" w:rsidR="00A27E11" w:rsidRPr="00C573BE" w:rsidRDefault="00BE4AAD" w:rsidP="00C573B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3BE">
        <w:rPr>
          <w:rFonts w:ascii="Verdana" w:hAnsi="Verdana"/>
          <w:color w:val="000000"/>
          <w:sz w:val="20"/>
          <w:lang w:val="ru-RU"/>
        </w:rPr>
        <w:t>—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Можно сказать и так,</w:t>
      </w:r>
      <w:r w:rsidRPr="00C573BE">
        <w:rPr>
          <w:rFonts w:ascii="Verdana" w:hAnsi="Verdana"/>
          <w:color w:val="000000"/>
          <w:sz w:val="20"/>
        </w:rPr>
        <w:t> </w:t>
      </w:r>
      <w:r w:rsidRPr="00C573BE">
        <w:rPr>
          <w:rFonts w:ascii="Verdana" w:hAnsi="Verdana"/>
          <w:color w:val="000000"/>
          <w:sz w:val="20"/>
          <w:lang w:val="ru-RU"/>
        </w:rPr>
        <w:t>— согласилась вторая.</w:t>
      </w:r>
    </w:p>
    <w:sectPr w:rsidR="00A27E11" w:rsidRPr="00C573BE" w:rsidSect="00C573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88C7" w14:textId="77777777" w:rsidR="00490B3E" w:rsidRDefault="00490B3E" w:rsidP="00C573BE">
      <w:pPr>
        <w:spacing w:after="0" w:line="240" w:lineRule="auto"/>
      </w:pPr>
      <w:r>
        <w:separator/>
      </w:r>
    </w:p>
  </w:endnote>
  <w:endnote w:type="continuationSeparator" w:id="0">
    <w:p w14:paraId="7149017A" w14:textId="77777777" w:rsidR="00490B3E" w:rsidRDefault="00490B3E" w:rsidP="00C5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5968" w14:textId="77777777" w:rsidR="00C573BE" w:rsidRDefault="00C573BE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B9EC7F8" w14:textId="77777777" w:rsidR="00C573BE" w:rsidRDefault="00C573BE" w:rsidP="00C573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16CCF" w14:textId="182DC774" w:rsidR="00C573BE" w:rsidRPr="00E4233B" w:rsidRDefault="00C573BE" w:rsidP="00C573B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4233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573BE">
      <w:rPr>
        <w:rStyle w:val="PageNumber"/>
        <w:rFonts w:ascii="Arial" w:hAnsi="Arial" w:cs="Arial"/>
        <w:color w:val="999999"/>
        <w:sz w:val="20"/>
      </w:rPr>
      <w:t>http</w:t>
    </w:r>
    <w:r w:rsidRPr="00E4233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573BE">
      <w:rPr>
        <w:rStyle w:val="PageNumber"/>
        <w:rFonts w:ascii="Arial" w:hAnsi="Arial" w:cs="Arial"/>
        <w:color w:val="999999"/>
        <w:sz w:val="20"/>
      </w:rPr>
      <w:t>artefact</w:t>
    </w:r>
    <w:r w:rsidRPr="00E4233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573BE">
      <w:rPr>
        <w:rStyle w:val="PageNumber"/>
        <w:rFonts w:ascii="Arial" w:hAnsi="Arial" w:cs="Arial"/>
        <w:color w:val="999999"/>
        <w:sz w:val="20"/>
      </w:rPr>
      <w:t>lib</w:t>
    </w:r>
    <w:r w:rsidRPr="00E4233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573BE">
      <w:rPr>
        <w:rStyle w:val="PageNumber"/>
        <w:rFonts w:ascii="Arial" w:hAnsi="Arial" w:cs="Arial"/>
        <w:color w:val="999999"/>
        <w:sz w:val="20"/>
      </w:rPr>
      <w:t>ru</w:t>
    </w:r>
    <w:r w:rsidRPr="00E4233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D449" w14:textId="77777777" w:rsidR="00C573BE" w:rsidRDefault="00C573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B63AD" w14:textId="77777777" w:rsidR="00490B3E" w:rsidRDefault="00490B3E" w:rsidP="00C573BE">
      <w:pPr>
        <w:spacing w:after="0" w:line="240" w:lineRule="auto"/>
      </w:pPr>
      <w:r>
        <w:separator/>
      </w:r>
    </w:p>
  </w:footnote>
  <w:footnote w:type="continuationSeparator" w:id="0">
    <w:p w14:paraId="09AD4493" w14:textId="77777777" w:rsidR="00490B3E" w:rsidRDefault="00490B3E" w:rsidP="00C57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CB83" w14:textId="77777777" w:rsidR="00C573BE" w:rsidRDefault="00C573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B0880" w14:textId="25D2E8A8" w:rsidR="00C573BE" w:rsidRPr="00E4233B" w:rsidRDefault="00C573BE" w:rsidP="00C573BE">
    <w:pPr>
      <w:pStyle w:val="Header"/>
      <w:rPr>
        <w:rFonts w:ascii="Arial" w:hAnsi="Arial" w:cs="Arial"/>
        <w:color w:val="999999"/>
        <w:sz w:val="20"/>
        <w:lang w:val="ru-RU"/>
      </w:rPr>
    </w:pPr>
    <w:r w:rsidRPr="00E4233B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573BE">
      <w:rPr>
        <w:rFonts w:ascii="Arial" w:hAnsi="Arial" w:cs="Arial"/>
        <w:color w:val="999999"/>
        <w:sz w:val="20"/>
      </w:rPr>
      <w:t>http</w:t>
    </w:r>
    <w:r w:rsidRPr="00E4233B">
      <w:rPr>
        <w:rFonts w:ascii="Arial" w:hAnsi="Arial" w:cs="Arial"/>
        <w:color w:val="999999"/>
        <w:sz w:val="20"/>
        <w:lang w:val="ru-RU"/>
      </w:rPr>
      <w:t>://</w:t>
    </w:r>
    <w:r w:rsidRPr="00C573BE">
      <w:rPr>
        <w:rFonts w:ascii="Arial" w:hAnsi="Arial" w:cs="Arial"/>
        <w:color w:val="999999"/>
        <w:sz w:val="20"/>
      </w:rPr>
      <w:t>artefact</w:t>
    </w:r>
    <w:r w:rsidRPr="00E4233B">
      <w:rPr>
        <w:rFonts w:ascii="Arial" w:hAnsi="Arial" w:cs="Arial"/>
        <w:color w:val="999999"/>
        <w:sz w:val="20"/>
        <w:lang w:val="ru-RU"/>
      </w:rPr>
      <w:t>.</w:t>
    </w:r>
    <w:r w:rsidRPr="00C573BE">
      <w:rPr>
        <w:rFonts w:ascii="Arial" w:hAnsi="Arial" w:cs="Arial"/>
        <w:color w:val="999999"/>
        <w:sz w:val="20"/>
      </w:rPr>
      <w:t>lib</w:t>
    </w:r>
    <w:r w:rsidRPr="00E4233B">
      <w:rPr>
        <w:rFonts w:ascii="Arial" w:hAnsi="Arial" w:cs="Arial"/>
        <w:color w:val="999999"/>
        <w:sz w:val="20"/>
        <w:lang w:val="ru-RU"/>
      </w:rPr>
      <w:t>.</w:t>
    </w:r>
    <w:r w:rsidRPr="00C573BE">
      <w:rPr>
        <w:rFonts w:ascii="Arial" w:hAnsi="Arial" w:cs="Arial"/>
        <w:color w:val="999999"/>
        <w:sz w:val="20"/>
      </w:rPr>
      <w:t>ru</w:t>
    </w:r>
    <w:r w:rsidRPr="00E4233B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86CA" w14:textId="77777777" w:rsidR="00C573BE" w:rsidRDefault="00C573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0B3E"/>
    <w:rsid w:val="00A27E11"/>
    <w:rsid w:val="00AA1D8D"/>
    <w:rsid w:val="00B47730"/>
    <w:rsid w:val="00BE4AAD"/>
    <w:rsid w:val="00C25E8A"/>
    <w:rsid w:val="00C573BE"/>
    <w:rsid w:val="00CB0664"/>
    <w:rsid w:val="00E4233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BDAB66"/>
  <w14:defaultImageDpi w14:val="300"/>
  <w15:docId w15:val="{23250B33-F4B9-4B4B-AE55-B365DA9D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57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Огонь и лед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2025-07-08T22:48:00Z</dcterms:modified>
  <cp:category/>
</cp:coreProperties>
</file>