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7972" w14:textId="2D3DB53B" w:rsidR="00C602AE" w:rsidRPr="00CC679C" w:rsidRDefault="00C602AE" w:rsidP="00CC679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C679C">
        <w:rPr>
          <w:rFonts w:ascii="Verdana" w:hAnsi="Verdana"/>
          <w:color w:val="000000"/>
          <w:sz w:val="32"/>
          <w:lang w:val="ru-RU"/>
        </w:rPr>
        <w:t>Очень хороший год</w:t>
      </w:r>
    </w:p>
    <w:p w14:paraId="335E56B3" w14:textId="14E383C8" w:rsidR="00654FF5" w:rsidRPr="00CC679C" w:rsidRDefault="00654FF5" w:rsidP="00CC679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C679C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3664C708" w14:textId="1B547A6B" w:rsidR="00C602AE" w:rsidRPr="00CC679C" w:rsidRDefault="00654FF5" w:rsidP="005B5D7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CC679C">
        <w:rPr>
          <w:rFonts w:ascii="Verdana" w:hAnsi="Verdana"/>
          <w:b w:val="0"/>
          <w:color w:val="000000"/>
          <w:sz w:val="20"/>
          <w:lang w:val="ru-RU"/>
        </w:rPr>
        <w:t>П</w:t>
      </w:r>
      <w:r w:rsidR="00C602AE" w:rsidRPr="00CC679C">
        <w:rPr>
          <w:rFonts w:ascii="Verdana" w:hAnsi="Verdana"/>
          <w:b w:val="0"/>
          <w:color w:val="000000"/>
          <w:sz w:val="20"/>
          <w:lang w:val="ru-RU"/>
        </w:rPr>
        <w:t>еревод С. Сухинова</w:t>
      </w:r>
    </w:p>
    <w:p w14:paraId="533455B9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9C96F8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Привет,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5FC949C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взглянула на него. Это был тридцатилетний улыбающийся мужчина с волосами песочного цвета, немного грубовато скроенный, но весьма ухоженный и прекрасно одетый.</w:t>
      </w:r>
    </w:p>
    <w:p w14:paraId="4820B4D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Прошу прощения,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ответила она,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разве мы знакомы?</w:t>
      </w:r>
    </w:p>
    <w:p w14:paraId="29C713AC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 покачал головой:</w:t>
      </w:r>
    </w:p>
    <w:p w14:paraId="554A665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Увы, нет. Меня зовут Бредли. То есть Бред Дент.</w:t>
      </w:r>
    </w:p>
    <w:p w14:paraId="224585B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Очень приятно... Что я могу сделать для вас, мистер Дент?</w:t>
      </w:r>
    </w:p>
    <w:p w14:paraId="6028142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Видите ли, я влюбился в вас. Конечно, в этом деле необходима определенная взаимность... Найдется у вас свободное время?</w:t>
      </w:r>
    </w:p>
    <w:p w14:paraId="7C99DF0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Вы серьезно?</w:t>
      </w:r>
    </w:p>
    <w:p w14:paraId="360D041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Да.</w:t>
      </w:r>
    </w:p>
    <w:p w14:paraId="2C63321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опустила глаза на прилавок и заметила, что пальцы нервно барабанят по стеклу. Успокоив их, она вновь подняла глаза и улыбнулась.</w:t>
      </w:r>
    </w:p>
    <w:p w14:paraId="74854B42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Мы закрываемся через двадцать минут,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 неожиданно для себя.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Я могу выйти через полчаса.</w:t>
      </w:r>
    </w:p>
    <w:p w14:paraId="38A517F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А вы хотите этого?</w:t>
      </w:r>
    </w:p>
    <w:p w14:paraId="309440DC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еще раз улыбнулась и кивнула.</w:t>
      </w:r>
    </w:p>
    <w:p w14:paraId="4288F64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Меня зовут Марсия.</w:t>
      </w:r>
    </w:p>
    <w:p w14:paraId="1B5C46F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Очень рад.</w:t>
      </w:r>
    </w:p>
    <w:p w14:paraId="3E1BA81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0CF1F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Вечером они обедали в ресторане, который она никогда бы не выбрала для свидания. При свете свечей она изучала своего нового знакомого. Его руки были по-женски изящными. Акцент выдавал в нем жителя Центральной Америки.</w:t>
      </w:r>
    </w:p>
    <w:p w14:paraId="79AC8379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Вы показались мне чем-то знакомым, когда вошли в магазин,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наконец сказала Марсия.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Где-то я видела вас прежде. Мне кажется, вы проходили мимо моего прилавка по нескольку раз в день.</w:t>
      </w:r>
    </w:p>
    <w:p w14:paraId="6A3CAFD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Возможно,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согласился он, поглаживая бокал с шампанским.</w:t>
      </w:r>
    </w:p>
    <w:p w14:paraId="3533BBA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Чем вы занимаетесь, Бред?</w:t>
      </w:r>
    </w:p>
    <w:p w14:paraId="1CB3C87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Ничем.</w:t>
      </w:r>
    </w:p>
    <w:p w14:paraId="381F722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рассмеялась:</w:t>
      </w:r>
    </w:p>
    <w:p w14:paraId="296AF69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Звучит не очень-то интригующе.</w:t>
      </w:r>
    </w:p>
    <w:p w14:paraId="0783EAF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 хотел сказать, что позволил себе удовольствие не работать в этом году,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объяснил он.</w:t>
      </w:r>
    </w:p>
    <w:p w14:paraId="6AD89D0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Почему?</w:t>
      </w:r>
    </w:p>
    <w:p w14:paraId="130C027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 достаточно богат, и к тому же это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очень хороший год.</w:t>
      </w:r>
    </w:p>
    <w:p w14:paraId="4EC72D4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Что же в нем особенного?</w:t>
      </w:r>
    </w:p>
    <w:p w14:paraId="4A20D06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 откинулся назад, переплел пальцы и посмотрел сквозь них на Марсию.</w:t>
      </w:r>
    </w:p>
    <w:p w14:paraId="67E8414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Например, то, что сейчас нигде не идет война,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 он после паузы.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Нет гражданских волнений. Экономика на удивление стабильна. Погода чудесная.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Он поднял бокал и сделал маленький глоток.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Вино превосходно, как раз на мой вкус. Идут все мои любимые пьесы и кинофильмы. Наука творит чудеса, особенно в медицине и космосе. Вышло в свет множество хороших книг. Есть масса интересных мест, куда можно поехать. Этого хватит на всю жизнь.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Он потянулся и коснулся ее рукой.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И я влюбился,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тихо закончил он.</w:t>
      </w:r>
    </w:p>
    <w:p w14:paraId="541C572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покраснела:</w:t>
      </w:r>
    </w:p>
    <w:p w14:paraId="5E47FBE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Вы мало знаете меня...</w:t>
      </w:r>
    </w:p>
    <w:p w14:paraId="0A98E35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 могу смело смотреть в будущее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в этом году. Не говоря уж о том, что хочу лучше узнать вас.</w:t>
      </w:r>
    </w:p>
    <w:p w14:paraId="2655EFC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Вы очень странный человек,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49DB513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Но вы же захотели вновь увидеть меня...</w:t>
      </w:r>
    </w:p>
    <w:p w14:paraId="7DC8B61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Если это произойдет, год и в самом деле будет очень милым,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 и пожала его руку.</w:t>
      </w:r>
    </w:p>
    <w:p w14:paraId="17FDEF1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CA065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lastRenderedPageBreak/>
        <w:t>Она встречалась с Бредом ежедневно после окончания работы. Они весело проводили время, обошли все местные рестораны, совершили несколько небольших путешествий.</w:t>
      </w:r>
    </w:p>
    <w:p w14:paraId="78613DC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В конце года Марсия поняла, что влюбилась.</w:t>
      </w:r>
    </w:p>
    <w:p w14:paraId="458BA16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Бред,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она, прижавшись к нему,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этой весной все казалось больше похожим на игру...</w:t>
      </w:r>
    </w:p>
    <w:p w14:paraId="18BCE45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А теперь?</w:t>
      </w:r>
    </w:p>
    <w:p w14:paraId="219075E2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Теперь все иначе.</w:t>
      </w:r>
    </w:p>
    <w:p w14:paraId="3E07333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 рад.</w:t>
      </w:r>
    </w:p>
    <w:p w14:paraId="3545D10D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71BF68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На Новый год они пошли пообедать в небольшой китайский ресторан. Она склонилась над цыпленком, фаршированным рисом, и тихо сказала:</w:t>
      </w:r>
    </w:p>
    <w:p w14:paraId="70C8D0E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Этот человек... За угловым столиком, направо...</w:t>
      </w:r>
    </w:p>
    <w:p w14:paraId="6302D268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Да?</w:t>
      </w:r>
    </w:p>
    <w:p w14:paraId="7E4ECB4D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Он очень похож на тебя.</w:t>
      </w:r>
    </w:p>
    <w:p w14:paraId="2FDA3BE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Бред взглянул в указанном направлении и кивнул:</w:t>
      </w:r>
    </w:p>
    <w:p w14:paraId="62394C0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Верно.</w:t>
      </w:r>
    </w:p>
    <w:p w14:paraId="4B27C34D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Вообще-то пока я не очень хорошо тебя знаю, Бред.</w:t>
      </w:r>
    </w:p>
    <w:p w14:paraId="4F7C315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Но мы знаем друг друга все же лучше, чем прежде.</w:t>
      </w:r>
    </w:p>
    <w:p w14:paraId="6A7EDF8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Согласна. Но... Бред, этот человек выходит из зала...</w:t>
      </w:r>
    </w:p>
    <w:p w14:paraId="20522BF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Бред проводил взглядом высокого мужчину с волосами песочного цвета.</w:t>
      </w:r>
    </w:p>
    <w:p w14:paraId="0B6D681E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Он очень похож на тебя, очень!</w:t>
      </w:r>
    </w:p>
    <w:p w14:paraId="7F40020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Вроде бы.</w:t>
      </w:r>
    </w:p>
    <w:p w14:paraId="559A395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Странно... Я даже не знаю, откуда ты берешь деньги.</w:t>
      </w:r>
    </w:p>
    <w:p w14:paraId="18973319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Моя семья располагает немалыми средствами,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объяснил он.</w:t>
      </w:r>
    </w:p>
    <w:p w14:paraId="7B90142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Марсия кивнула:</w:t>
      </w:r>
    </w:p>
    <w:p w14:paraId="616226B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Ясно... Еще один! Он только что вошел! Ты видишь?</w:t>
      </w:r>
    </w:p>
    <w:p w14:paraId="0D73E86A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Хм... Он действительно похож на меня.</w:t>
      </w:r>
    </w:p>
    <w:p w14:paraId="32A7EB3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озадаченно покачала головой:</w:t>
      </w:r>
    </w:p>
    <w:p w14:paraId="6EF8A75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Неужели у тебя никогда не было работы?</w:t>
      </w:r>
    </w:p>
    <w:p w14:paraId="54381A6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Почему же. Я ученый и имел контракт с крупной фирмой. Но я вряд ли смогу получить Нобелевскую премию.</w:t>
      </w:r>
    </w:p>
    <w:p w14:paraId="0758E59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Она положила себе на тарелку немного тушеной свинины, затем вновь посмотрела в зал и застыла.</w:t>
      </w:r>
    </w:p>
    <w:p w14:paraId="786B957C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Бред, это больше чем простая случайность. Здесь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другие ты!</w:t>
      </w:r>
    </w:p>
    <w:p w14:paraId="52529D8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Да,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усмехнулся он, потягивая шампанское.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Я всегда ужинаю здесь в канун Нового года.</w:t>
      </w:r>
    </w:p>
    <w:p w14:paraId="4671F1AD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Побледнев, она положила вилку на стол.</w:t>
      </w:r>
    </w:p>
    <w:p w14:paraId="1C514514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Ты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биолог, не так ли? И ты клонировал сам себя? О боже, может быть, ты даже не оригинал...</w:t>
      </w:r>
    </w:p>
    <w:p w14:paraId="74D3D1D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 усмехнулся:</w:t>
      </w:r>
    </w:p>
    <w:p w14:paraId="7D25896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Нет, я физик и не занимаюсь клонированием. Это был очень хороший год, согласись.</w:t>
      </w:r>
    </w:p>
    <w:p w14:paraId="241446A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Марсия улыбнулась и кивнула.</w:t>
      </w:r>
    </w:p>
    <w:p w14:paraId="38E7244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Конечно,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Ты говорил, что всегда ужинаешь здесь в канун Нового года?</w:t>
      </w:r>
    </w:p>
    <w:p w14:paraId="16666BD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Да. В канун одного и того же Нового года.</w:t>
      </w:r>
    </w:p>
    <w:p w14:paraId="7243E09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Ты... ты... путешествуешь во времени?</w:t>
      </w:r>
    </w:p>
    <w:p w14:paraId="310CA1C8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Да.</w:t>
      </w:r>
    </w:p>
    <w:p w14:paraId="4CA738B7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Но... но почему?</w:t>
      </w:r>
    </w:p>
    <w:p w14:paraId="4637B420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Это был такой хороший год, что я решил вновь прожить его, а затем еще раз, и еще... Похоже, мне не надоест это до конца жизни.</w:t>
      </w:r>
    </w:p>
    <w:p w14:paraId="6205FBD3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Еще одна пара вошла в ресторан. Марсия обернулась.</w:t>
      </w:r>
    </w:p>
    <w:p w14:paraId="1A9AC37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Это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мы!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сказала она дрожащим голосом.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Они куда старше, но это мы, также мы!</w:t>
      </w:r>
    </w:p>
    <w:p w14:paraId="3E488E35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Именно здесь я впервые и увидел тебя... и себя. Мы выглядели такими счастливыми! После этого я разыскал тебя в городе.</w:t>
      </w:r>
    </w:p>
    <w:p w14:paraId="00845E0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Но почему мы никогда и нигде не встречались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 ними?</w:t>
      </w:r>
    </w:p>
    <w:p w14:paraId="7117CCB1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Я веду дневник. Каждый раз мы ходим в разные места, за этим я тщательно слежу. Исключение составляет только этот, предновогодний день...</w:t>
      </w:r>
    </w:p>
    <w:p w14:paraId="39148B34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Марсия закусила губу.</w:t>
      </w:r>
    </w:p>
    <w:p w14:paraId="642D144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Зачем... зачем тебе это нужно? Ходить по замкнутому кругу, проживать одни и те же дни снова и снова?</w:t>
      </w:r>
    </w:p>
    <w:p w14:paraId="3070693F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Это был очень хороший год,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63827438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Но что произойдет с нами позже?</w:t>
      </w:r>
    </w:p>
    <w:p w14:paraId="1EB17C7C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 пожал плечами:</w:t>
      </w:r>
    </w:p>
    <w:p w14:paraId="1A01695B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Не спрашивай меня, я просто не знаю. И знать не хочу.</w:t>
      </w:r>
    </w:p>
    <w:p w14:paraId="43338666" w14:textId="77777777" w:rsidR="00C602AE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679C">
        <w:rPr>
          <w:rFonts w:ascii="Verdana" w:hAnsi="Verdana"/>
          <w:color w:val="000000"/>
          <w:sz w:val="20"/>
          <w:lang w:val="ru-RU"/>
        </w:rPr>
        <w:t>Он повернулся и приветственно помахал рукой пожилой паре. Заметно постаревшие Бред и Марсия переглянулись и улыбнулись им в ответ.</w:t>
      </w:r>
    </w:p>
    <w:p w14:paraId="7AF29725" w14:textId="2AB7D5B1" w:rsidR="00CA24C7" w:rsidRPr="00CC679C" w:rsidRDefault="00C602AE" w:rsidP="00CC679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C679C">
        <w:rPr>
          <w:rFonts w:ascii="Verdana" w:hAnsi="Verdana"/>
          <w:color w:val="000000"/>
          <w:sz w:val="20"/>
          <w:lang w:val="ru-RU"/>
        </w:rPr>
        <w:t>—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Возможно, они подойдут к нам,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>— сказал он.</w:t>
      </w:r>
      <w:r w:rsidRPr="00CC679C">
        <w:rPr>
          <w:rFonts w:ascii="Verdana" w:hAnsi="Verdana"/>
          <w:color w:val="000000"/>
          <w:sz w:val="20"/>
        </w:rPr>
        <w:t> </w:t>
      </w:r>
      <w:r w:rsidRPr="00CC679C">
        <w:rPr>
          <w:rFonts w:ascii="Verdana" w:hAnsi="Verdana"/>
          <w:color w:val="000000"/>
          <w:sz w:val="20"/>
          <w:lang w:val="ru-RU"/>
        </w:rPr>
        <w:t xml:space="preserve">— Мы угостим их шампанским и постараемся ни о чем не расспрашивать. </w:t>
      </w:r>
      <w:r w:rsidRPr="00CC679C">
        <w:rPr>
          <w:rFonts w:ascii="Verdana" w:hAnsi="Verdana"/>
          <w:color w:val="000000"/>
          <w:sz w:val="20"/>
        </w:rPr>
        <w:t>Погляди, милая, разве та Марсия не прекрасна?</w:t>
      </w:r>
    </w:p>
    <w:sectPr w:rsidR="00CA24C7" w:rsidRPr="00CC679C" w:rsidSect="00CC6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9CB5" w14:textId="77777777" w:rsidR="00082318" w:rsidRDefault="00082318" w:rsidP="00CC679C">
      <w:pPr>
        <w:spacing w:after="0" w:line="240" w:lineRule="auto"/>
      </w:pPr>
      <w:r>
        <w:separator/>
      </w:r>
    </w:p>
  </w:endnote>
  <w:endnote w:type="continuationSeparator" w:id="0">
    <w:p w14:paraId="2B947E66" w14:textId="77777777" w:rsidR="00082318" w:rsidRDefault="00082318" w:rsidP="00CC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AC2E" w14:textId="77777777" w:rsidR="00CC679C" w:rsidRDefault="00CC679C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E51430" w14:textId="77777777" w:rsidR="00CC679C" w:rsidRDefault="00CC679C" w:rsidP="00CC679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CB10" w14:textId="3F0D1DF8" w:rsidR="00CC679C" w:rsidRPr="005B5D7B" w:rsidRDefault="00CC679C" w:rsidP="00CC679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B5D7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C679C">
      <w:rPr>
        <w:rStyle w:val="PageNumber"/>
        <w:rFonts w:ascii="Arial" w:hAnsi="Arial" w:cs="Arial"/>
        <w:color w:val="999999"/>
        <w:sz w:val="20"/>
      </w:rPr>
      <w:t>http</w:t>
    </w:r>
    <w:r w:rsidRPr="005B5D7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C679C">
      <w:rPr>
        <w:rStyle w:val="PageNumber"/>
        <w:rFonts w:ascii="Arial" w:hAnsi="Arial" w:cs="Arial"/>
        <w:color w:val="999999"/>
        <w:sz w:val="20"/>
      </w:rPr>
      <w:t>artefact</w:t>
    </w:r>
    <w:r w:rsidRPr="005B5D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C679C">
      <w:rPr>
        <w:rStyle w:val="PageNumber"/>
        <w:rFonts w:ascii="Arial" w:hAnsi="Arial" w:cs="Arial"/>
        <w:color w:val="999999"/>
        <w:sz w:val="20"/>
      </w:rPr>
      <w:t>lib</w:t>
    </w:r>
    <w:r w:rsidRPr="005B5D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C679C">
      <w:rPr>
        <w:rStyle w:val="PageNumber"/>
        <w:rFonts w:ascii="Arial" w:hAnsi="Arial" w:cs="Arial"/>
        <w:color w:val="999999"/>
        <w:sz w:val="20"/>
      </w:rPr>
      <w:t>ru</w:t>
    </w:r>
    <w:r w:rsidRPr="005B5D7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7B8B3" w14:textId="77777777" w:rsidR="00CC679C" w:rsidRDefault="00CC6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A1D7" w14:textId="77777777" w:rsidR="00082318" w:rsidRDefault="00082318" w:rsidP="00CC679C">
      <w:pPr>
        <w:spacing w:after="0" w:line="240" w:lineRule="auto"/>
      </w:pPr>
      <w:r>
        <w:separator/>
      </w:r>
    </w:p>
  </w:footnote>
  <w:footnote w:type="continuationSeparator" w:id="0">
    <w:p w14:paraId="2AF024C0" w14:textId="77777777" w:rsidR="00082318" w:rsidRDefault="00082318" w:rsidP="00CC6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2BF3" w14:textId="77777777" w:rsidR="00CC679C" w:rsidRDefault="00CC6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21C1" w14:textId="098AF024" w:rsidR="00CC679C" w:rsidRPr="005B5D7B" w:rsidRDefault="00CC679C" w:rsidP="00CC679C">
    <w:pPr>
      <w:pStyle w:val="Header"/>
      <w:rPr>
        <w:rFonts w:ascii="Arial" w:hAnsi="Arial" w:cs="Arial"/>
        <w:color w:val="999999"/>
        <w:sz w:val="20"/>
        <w:lang w:val="ru-RU"/>
      </w:rPr>
    </w:pPr>
    <w:r w:rsidRPr="005B5D7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C679C">
      <w:rPr>
        <w:rFonts w:ascii="Arial" w:hAnsi="Arial" w:cs="Arial"/>
        <w:color w:val="999999"/>
        <w:sz w:val="20"/>
      </w:rPr>
      <w:t>http</w:t>
    </w:r>
    <w:r w:rsidRPr="005B5D7B">
      <w:rPr>
        <w:rFonts w:ascii="Arial" w:hAnsi="Arial" w:cs="Arial"/>
        <w:color w:val="999999"/>
        <w:sz w:val="20"/>
        <w:lang w:val="ru-RU"/>
      </w:rPr>
      <w:t>://</w:t>
    </w:r>
    <w:r w:rsidRPr="00CC679C">
      <w:rPr>
        <w:rFonts w:ascii="Arial" w:hAnsi="Arial" w:cs="Arial"/>
        <w:color w:val="999999"/>
        <w:sz w:val="20"/>
      </w:rPr>
      <w:t>artefact</w:t>
    </w:r>
    <w:r w:rsidRPr="005B5D7B">
      <w:rPr>
        <w:rFonts w:ascii="Arial" w:hAnsi="Arial" w:cs="Arial"/>
        <w:color w:val="999999"/>
        <w:sz w:val="20"/>
        <w:lang w:val="ru-RU"/>
      </w:rPr>
      <w:t>.</w:t>
    </w:r>
    <w:r w:rsidRPr="00CC679C">
      <w:rPr>
        <w:rFonts w:ascii="Arial" w:hAnsi="Arial" w:cs="Arial"/>
        <w:color w:val="999999"/>
        <w:sz w:val="20"/>
      </w:rPr>
      <w:t>lib</w:t>
    </w:r>
    <w:r w:rsidRPr="005B5D7B">
      <w:rPr>
        <w:rFonts w:ascii="Arial" w:hAnsi="Arial" w:cs="Arial"/>
        <w:color w:val="999999"/>
        <w:sz w:val="20"/>
        <w:lang w:val="ru-RU"/>
      </w:rPr>
      <w:t>.</w:t>
    </w:r>
    <w:r w:rsidRPr="00CC679C">
      <w:rPr>
        <w:rFonts w:ascii="Arial" w:hAnsi="Arial" w:cs="Arial"/>
        <w:color w:val="999999"/>
        <w:sz w:val="20"/>
      </w:rPr>
      <w:t>ru</w:t>
    </w:r>
    <w:r w:rsidRPr="005B5D7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E7B6" w14:textId="77777777" w:rsidR="00CC679C" w:rsidRDefault="00CC6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2318"/>
    <w:rsid w:val="0015074B"/>
    <w:rsid w:val="0029639D"/>
    <w:rsid w:val="00326F90"/>
    <w:rsid w:val="005B5D7B"/>
    <w:rsid w:val="00654FF5"/>
    <w:rsid w:val="00AA1D8D"/>
    <w:rsid w:val="00B47730"/>
    <w:rsid w:val="00C602AE"/>
    <w:rsid w:val="00CA24C7"/>
    <w:rsid w:val="00CB0664"/>
    <w:rsid w:val="00CC679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F8D74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Очень хороший год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2025-07-08T22:48:00Z</dcterms:modified>
  <cp:category/>
</cp:coreProperties>
</file>