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D1D53" w14:textId="77777777" w:rsidR="00DB6BC4" w:rsidRPr="00871136" w:rsidRDefault="00DB6BC4" w:rsidP="00871136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32"/>
          <w:lang w:val="ru-RU"/>
        </w:rPr>
      </w:pPr>
      <w:r w:rsidRPr="00871136">
        <w:rPr>
          <w:rFonts w:ascii="Verdana" w:hAnsi="Verdana"/>
          <w:i w:val="0"/>
          <w:iCs w:val="0"/>
          <w:color w:val="000000"/>
          <w:sz w:val="32"/>
          <w:lang w:val="ru-RU"/>
        </w:rPr>
        <w:t>И спасся только я один, чтобы возвестить тебе</w:t>
      </w:r>
      <w:r w:rsidRPr="001A5F6D">
        <w:rPr>
          <w:rFonts w:ascii="Verdana" w:hAnsi="Verdana"/>
          <w:b w:val="0"/>
          <w:bCs w:val="0"/>
          <w:i w:val="0"/>
          <w:iCs w:val="0"/>
          <w:color w:val="000000"/>
          <w:sz w:val="24"/>
          <w:szCs w:val="24"/>
          <w:vertAlign w:val="superscript"/>
        </w:rPr>
        <w:footnoteReference w:id="1"/>
      </w:r>
    </w:p>
    <w:p w14:paraId="4BE68C5B" w14:textId="6F5154C6" w:rsidR="003C6A73" w:rsidRPr="00871136" w:rsidRDefault="003C6A73" w:rsidP="00871136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</w:pPr>
      <w:r w:rsidRPr="00871136"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  <w:t>Роджер Желязны</w:t>
      </w:r>
    </w:p>
    <w:p w14:paraId="574ADF6E" w14:textId="66A36110" w:rsidR="00DB6BC4" w:rsidRPr="00871136" w:rsidRDefault="003C6A73" w:rsidP="001A5F6D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i w:val="0"/>
          <w:iCs w:val="0"/>
          <w:color w:val="000000"/>
          <w:sz w:val="20"/>
          <w:lang w:val="ru-RU"/>
        </w:rPr>
      </w:pPr>
      <w:r w:rsidRPr="00871136">
        <w:rPr>
          <w:rFonts w:ascii="Verdana" w:hAnsi="Verdana"/>
          <w:b w:val="0"/>
          <w:i w:val="0"/>
          <w:iCs w:val="0"/>
          <w:color w:val="000000"/>
          <w:sz w:val="20"/>
          <w:lang w:val="ru-RU"/>
        </w:rPr>
        <w:t>П</w:t>
      </w:r>
      <w:r w:rsidR="00DB6BC4" w:rsidRPr="00871136">
        <w:rPr>
          <w:rFonts w:ascii="Verdana" w:hAnsi="Verdana"/>
          <w:b w:val="0"/>
          <w:i w:val="0"/>
          <w:iCs w:val="0"/>
          <w:color w:val="000000"/>
          <w:sz w:val="20"/>
          <w:lang w:val="ru-RU"/>
        </w:rPr>
        <w:t>еревод Е. Доброхотовой-Майковой</w:t>
      </w:r>
    </w:p>
    <w:p w14:paraId="6E6A567A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0846628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Оно никуда не девалось, никогда не рассеивалось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черное облако, из которого им на головы стеной лил дождь, били молнии, слышались артиллерийские раскаты грома.</w:t>
      </w:r>
    </w:p>
    <w:p w14:paraId="724FCC4B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Корабль снова поменял галс; Ван Беркум пошатнулся и едва не выронил коробку. Ветер ревел, рвал с плеч мокрую одежду, вода плескалась по палубе, закручивалась в водовороты у щиколоток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набежит, схлынет, снова набежит. Высокие валы поминутно ударяли в борт. Призрачные зеленые огни святого Эльма плясали на реях.</w:t>
      </w:r>
    </w:p>
    <w:p w14:paraId="7A5D4930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Шум ветра и даже раскаты грома прорезал крик терзаемого демонами матроса.</w:t>
      </w:r>
    </w:p>
    <w:p w14:paraId="67CDAA0D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Над головой болтался запутавшийся в такелаже мертвец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дожди и ветры выбелили его до костей, скелет облепили движущиеся зеленые огоньки, правая рука покачивалась, то ли призывно, то ли предостерегающе.</w:t>
      </w:r>
    </w:p>
    <w:p w14:paraId="5801990D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Ван Беркум перенес коробку на новую грузовую площадку и принялся найтовить ее к палубе. Сколько раз они перетаскивали эти коробки, ящики и бочки? Он давно потерял счет. Похоже, стоило им закончить работу, следовал приказ тащить груз на другое место.</w:t>
      </w:r>
    </w:p>
    <w:p w14:paraId="505969E1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Ван Беркум посмотрел через фальшборт. Всякий раз, как выпадала возможность, он вглядывался в далекий, едва различимый за дождем горизонт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и надеялся.</w:t>
      </w:r>
    </w:p>
    <w:p w14:paraId="113FB4A2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Это отличало его от товарищей по несчастью. Он один из всех сохранял надежду, пусть совсем маленькую,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потому что у него был план.</w:t>
      </w:r>
    </w:p>
    <w:p w14:paraId="540160CD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Взрыв громового хохота сотряс судно. Ван Беркума передернуло. Капитан теперь почти не выходил из каюты, где коротал время в обществе бочонка с ромом. Говорили, что он режется в карты с дьяволом. Судя по хохоту, дьявол только что выиграл очередную партию.</w:t>
      </w:r>
    </w:p>
    <w:p w14:paraId="53EB69EB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Делая вид, будто проверяет найтовы, Ван Беркум нашел глазами свою бочку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она стояла среди других, и Ван Беркум узнал ее по маленькому мазку синей краски. В отличие от прочих она была пуста и проконопачена изнутри.</w:t>
      </w:r>
    </w:p>
    <w:p w14:paraId="094B4739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Поворотясь, он двинулся обратно. Мимо пронеслось что-то огромное, с крыльями, как у летучей мыши. Ван Беркум втянул голову в плечи и пошел быстрее.</w:t>
      </w:r>
    </w:p>
    <w:p w14:paraId="27F809EF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Еще четыре ходки, и всякий раз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быстрый взгляд вдаль. И вот... И вот?</w:t>
      </w:r>
    </w:p>
    <w:p w14:paraId="71A1E073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Вот оно!</w:t>
      </w:r>
    </w:p>
    <w:p w14:paraId="6A2C98AE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Он увидел! Корабль справа по курсу! Он торопливо огляделся. Поблизости никого. Вот он, случай! Если поторопиться и если никто не заметит...</w:t>
      </w:r>
    </w:p>
    <w:p w14:paraId="4BEA439F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Он подошел к своей бочке, снял найтовы, снова огляделся. По-прежнему никого. Другой корабль явно приближался. Некогда да и незачем было просчитывать курсы, прикидывать направление ветра и течений. Оставалось рисковать и надеяться.</w:t>
      </w:r>
    </w:p>
    <w:p w14:paraId="753100A0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3F20078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Так он и поступил: подкатил бочку к фальшборту, поднял и сбросил в воду. В следующее мгновение он прыгнул следом.</w:t>
      </w:r>
    </w:p>
    <w:p w14:paraId="2608EFA9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Море было ледяное, кипящее, черное. Его потянуло вниз. Он лихорадочно барахтался, силясь вынырнуть на поверхность.</w:t>
      </w:r>
    </w:p>
    <w:p w14:paraId="3FDEE7CF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Наконец блеснул свет. Волны швыряли пловца, перехлестывали через голову, увлекали вниз. Всякий раз ему удавалось вынырнуть.</w:t>
      </w:r>
    </w:p>
    <w:p w14:paraId="656FB9A1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Он уже готов был сдаться, когда волнение вдруг улеглось, гроза стихла, просветлело. Плывя, он видел, как его корабль удаляется, унося с собой маленький передвижной ад. А рядом, чуть левее, покачивалась на волнах бочка с синей отметиной. Ван Беркум поплыл к ней.</w:t>
      </w:r>
    </w:p>
    <w:p w14:paraId="0A312FA1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Через какое-то время ему удалось догнать бочку и ухватиться за нее, даже немного высунуться из воды. Он держался за бочку и часто дышал. Его трясло. Хотя волны заметно ослабели, вода оставалась очень холодной.</w:t>
      </w:r>
    </w:p>
    <w:p w14:paraId="1BFCFAAC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Как только вернулись силы, он поднял голову и огляделся.</w:t>
      </w:r>
    </w:p>
    <w:p w14:paraId="53296164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Вот оно!</w:t>
      </w:r>
    </w:p>
    <w:p w14:paraId="758A090D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lastRenderedPageBreak/>
        <w:t>Судно, которое он заметил с палубы, заметно приблизилось. Он поднял руку и замахал. Сорвал рубашку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она заплескала на ветру, как знамя.</w:t>
      </w:r>
    </w:p>
    <w:p w14:paraId="4B8A1BC0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Он держал рубашку, пока не занемела рука. Снова поднял голову: корабль стал ближе, хотя и не было уверенности, что его заметили. Судя по относительным курсам, они могли разминуться в ближайшие несколько минут. Ван Беркум переложил рубашку в другую руку и снова замахал.</w:t>
      </w:r>
    </w:p>
    <w:p w14:paraId="0C578179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Когда он снова поднял голову, то увидел, что судно сменило курс и направляется к нему. Останься у него хоть немного сил или хоть какие-то чувства, он бы разрыдался. Но он лишь ощутил навалившуюся усталость и нестерпимый холод. Глаза щипало от соли, и тем не менее они слипались. Надо было все время смотреть на онемевшие руки, чтобы убедиться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они еще держат бочку.</w:t>
      </w:r>
    </w:p>
    <w:p w14:paraId="140EC7F1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—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Быстрее!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шептал он.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Быстрее!</w:t>
      </w:r>
    </w:p>
    <w:p w14:paraId="161918E2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Он был почти без сознания, когда его втащили в шлюпку и завернули в одеяло. Шлюпка еще не подошла к кораблю, а он уже спал.</w:t>
      </w:r>
    </w:p>
    <w:p w14:paraId="5BDC4FA5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Он проспал остаток дня и всю ночь, просыпаясь лишь для того, чтобы глотнуть горячего грога или бульона. Когда он пытался заговорить, его не понимали.</w:t>
      </w:r>
    </w:p>
    <w:p w14:paraId="2DE859F7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Только на следующий вечер привели матроса, который знал по-голландски. Ван Беркум рассказал ему все, что произошло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с той минуты, как он нанялся на корабль, и до прыжка в море.</w:t>
      </w:r>
    </w:p>
    <w:p w14:paraId="45D01738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—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Чудеса!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заметил матрос, закончив перевод рассказа офицерам,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Значит, эта побитая штормами галоша, которую мы видели вчера, и впрямь «Летучий Голландец»! Значит, он взаправду существует, а ты... ты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единственный, кому удалось с него спастись!</w:t>
      </w:r>
    </w:p>
    <w:p w14:paraId="5B17ABEA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Ван Беркум слабо улыбнулся, осушил кружку и отставил ее в сторону. Руки у него тряслись.</w:t>
      </w:r>
    </w:p>
    <w:p w14:paraId="362B116A" w14:textId="77777777" w:rsidR="00DB6BC4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1136">
        <w:rPr>
          <w:rFonts w:ascii="Verdana" w:hAnsi="Verdana"/>
          <w:color w:val="000000"/>
          <w:sz w:val="20"/>
          <w:lang w:val="ru-RU"/>
        </w:rPr>
        <w:t>Матрос похлопал его по плечу.</w:t>
      </w:r>
    </w:p>
    <w:p w14:paraId="7BF3D982" w14:textId="2D47EE72" w:rsidR="00616CE7" w:rsidRPr="00871136" w:rsidRDefault="00DB6BC4" w:rsidP="0087113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871136">
        <w:rPr>
          <w:rFonts w:ascii="Verdana" w:hAnsi="Verdana"/>
          <w:color w:val="000000"/>
          <w:sz w:val="20"/>
          <w:lang w:val="ru-RU"/>
        </w:rPr>
        <w:t>—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Успокойся, дружище, все позади,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>— сказал он.</w:t>
      </w:r>
      <w:r w:rsidRPr="00871136">
        <w:rPr>
          <w:rFonts w:ascii="Verdana" w:hAnsi="Verdana"/>
          <w:color w:val="000000"/>
          <w:sz w:val="20"/>
        </w:rPr>
        <w:t> </w:t>
      </w:r>
      <w:r w:rsidRPr="00871136">
        <w:rPr>
          <w:rFonts w:ascii="Verdana" w:hAnsi="Verdana"/>
          <w:color w:val="000000"/>
          <w:sz w:val="20"/>
          <w:lang w:val="ru-RU"/>
        </w:rPr>
        <w:t xml:space="preserve">— Ты никогда не вернешься на дьявольское судно. Ты на борту надежнейшего корабля с отличными офицерами и командой. Мы всего несколько дней назад покинули порт. Набирайся сил и выбрось из головы тяжелые воспоминания. </w:t>
      </w:r>
      <w:r w:rsidRPr="00871136">
        <w:rPr>
          <w:rFonts w:ascii="Verdana" w:hAnsi="Verdana"/>
          <w:color w:val="000000"/>
          <w:sz w:val="20"/>
        </w:rPr>
        <w:t>Мы рады приветствовать тебя на борту «Марии Селесты»</w:t>
      </w:r>
      <w:r w:rsidRPr="001A5F6D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871136">
        <w:rPr>
          <w:rFonts w:ascii="Verdana" w:hAnsi="Verdana"/>
          <w:color w:val="000000"/>
          <w:sz w:val="20"/>
        </w:rPr>
        <w:t>.</w:t>
      </w:r>
    </w:p>
    <w:sectPr w:rsidR="00616CE7" w:rsidRPr="00871136" w:rsidSect="008711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9EC32" w14:textId="77777777" w:rsidR="005F60D1" w:rsidRDefault="005F60D1" w:rsidP="00DB6BC4">
      <w:pPr>
        <w:spacing w:after="0" w:line="240" w:lineRule="auto"/>
      </w:pPr>
      <w:r>
        <w:separator/>
      </w:r>
    </w:p>
  </w:endnote>
  <w:endnote w:type="continuationSeparator" w:id="0">
    <w:p w14:paraId="46BADA80" w14:textId="77777777" w:rsidR="005F60D1" w:rsidRDefault="005F60D1" w:rsidP="00DB6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C849D" w14:textId="77777777" w:rsidR="00871136" w:rsidRDefault="00871136" w:rsidP="003D63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5E53D2F" w14:textId="77777777" w:rsidR="00871136" w:rsidRDefault="00871136" w:rsidP="0087113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6C407" w14:textId="43F65A26" w:rsidR="00871136" w:rsidRPr="001A5F6D" w:rsidRDefault="00871136" w:rsidP="0087113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1A5F6D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71136">
      <w:rPr>
        <w:rStyle w:val="PageNumber"/>
        <w:rFonts w:ascii="Arial" w:hAnsi="Arial" w:cs="Arial"/>
        <w:color w:val="999999"/>
        <w:sz w:val="20"/>
      </w:rPr>
      <w:t>http</w:t>
    </w:r>
    <w:r w:rsidRPr="001A5F6D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871136">
      <w:rPr>
        <w:rStyle w:val="PageNumber"/>
        <w:rFonts w:ascii="Arial" w:hAnsi="Arial" w:cs="Arial"/>
        <w:color w:val="999999"/>
        <w:sz w:val="20"/>
      </w:rPr>
      <w:t>artefact</w:t>
    </w:r>
    <w:r w:rsidRPr="001A5F6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71136">
      <w:rPr>
        <w:rStyle w:val="PageNumber"/>
        <w:rFonts w:ascii="Arial" w:hAnsi="Arial" w:cs="Arial"/>
        <w:color w:val="999999"/>
        <w:sz w:val="20"/>
      </w:rPr>
      <w:t>lib</w:t>
    </w:r>
    <w:r w:rsidRPr="001A5F6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71136">
      <w:rPr>
        <w:rStyle w:val="PageNumber"/>
        <w:rFonts w:ascii="Arial" w:hAnsi="Arial" w:cs="Arial"/>
        <w:color w:val="999999"/>
        <w:sz w:val="20"/>
      </w:rPr>
      <w:t>ru</w:t>
    </w:r>
    <w:r w:rsidRPr="001A5F6D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023D3" w14:textId="77777777" w:rsidR="00871136" w:rsidRDefault="008711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A842E" w14:textId="77777777" w:rsidR="005F60D1" w:rsidRDefault="005F60D1" w:rsidP="00DB6BC4">
      <w:pPr>
        <w:spacing w:after="0" w:line="240" w:lineRule="auto"/>
      </w:pPr>
      <w:r>
        <w:separator/>
      </w:r>
    </w:p>
  </w:footnote>
  <w:footnote w:type="continuationSeparator" w:id="0">
    <w:p w14:paraId="18806645" w14:textId="77777777" w:rsidR="005F60D1" w:rsidRDefault="005F60D1" w:rsidP="00DB6BC4">
      <w:pPr>
        <w:spacing w:after="0" w:line="240" w:lineRule="auto"/>
      </w:pPr>
      <w:r>
        <w:continuationSeparator/>
      </w:r>
    </w:p>
  </w:footnote>
  <w:footnote w:id="1">
    <w:p w14:paraId="3B934436" w14:textId="77777777" w:rsidR="00DB6BC4" w:rsidRDefault="00DB6BC4" w:rsidP="001A5F6D">
      <w:pPr>
        <w:pStyle w:val="FootNote"/>
        <w:spacing w:after="60"/>
        <w:ind w:firstLine="0"/>
      </w:pPr>
      <w:r w:rsidRPr="001A5F6D">
        <w:rPr>
          <w:vertAlign w:val="superscript"/>
        </w:rPr>
        <w:footnoteRef/>
      </w:r>
      <w:r>
        <w:t xml:space="preserve"> </w:t>
      </w:r>
      <w:r w:rsidRPr="001A5F6D">
        <w:rPr>
          <w:rFonts w:ascii="Calibri" w:hAnsi="Calibri" w:cs="Calibri"/>
        </w:rPr>
        <w:t>Книга Иова, 1, 15.</w:t>
      </w:r>
    </w:p>
  </w:footnote>
  <w:footnote w:id="2">
    <w:p w14:paraId="1BAC9952" w14:textId="38B3FF1D" w:rsidR="00DB6BC4" w:rsidRDefault="00DB6BC4" w:rsidP="001A5F6D">
      <w:pPr>
        <w:pStyle w:val="FootNote"/>
        <w:spacing w:after="60"/>
        <w:ind w:firstLine="0"/>
      </w:pPr>
      <w:r w:rsidRPr="001A5F6D">
        <w:rPr>
          <w:vertAlign w:val="superscript"/>
        </w:rPr>
        <w:footnoteRef/>
      </w:r>
      <w:r>
        <w:t xml:space="preserve"> </w:t>
      </w:r>
      <w:r w:rsidRPr="001A5F6D">
        <w:rPr>
          <w:rFonts w:ascii="Calibri" w:hAnsi="Calibri" w:cs="Calibri"/>
        </w:rPr>
        <w:t>«Мария Селеста»</w:t>
      </w:r>
      <w:r w:rsidR="001A5F6D">
        <w:rPr>
          <w:rFonts w:ascii="Calibri" w:hAnsi="Calibri" w:cs="Calibri"/>
        </w:rPr>
        <w:t xml:space="preserve"> — </w:t>
      </w:r>
      <w:r w:rsidRPr="001A5F6D">
        <w:rPr>
          <w:rFonts w:ascii="Calibri" w:hAnsi="Calibri" w:cs="Calibri"/>
        </w:rPr>
        <w:t>судно, команда которого бесследно исчезла в открытом море.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68F18" w14:textId="77777777" w:rsidR="00871136" w:rsidRDefault="008711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467D5" w14:textId="7ED21F46" w:rsidR="00871136" w:rsidRPr="001A5F6D" w:rsidRDefault="00871136" w:rsidP="00871136">
    <w:pPr>
      <w:pStyle w:val="Header"/>
      <w:rPr>
        <w:rFonts w:ascii="Arial" w:hAnsi="Arial" w:cs="Arial"/>
        <w:color w:val="999999"/>
        <w:sz w:val="20"/>
        <w:lang w:val="ru-RU"/>
      </w:rPr>
    </w:pPr>
    <w:r w:rsidRPr="001A5F6D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71136">
      <w:rPr>
        <w:rFonts w:ascii="Arial" w:hAnsi="Arial" w:cs="Arial"/>
        <w:color w:val="999999"/>
        <w:sz w:val="20"/>
      </w:rPr>
      <w:t>http</w:t>
    </w:r>
    <w:r w:rsidRPr="001A5F6D">
      <w:rPr>
        <w:rFonts w:ascii="Arial" w:hAnsi="Arial" w:cs="Arial"/>
        <w:color w:val="999999"/>
        <w:sz w:val="20"/>
        <w:lang w:val="ru-RU"/>
      </w:rPr>
      <w:t>://</w:t>
    </w:r>
    <w:r w:rsidRPr="00871136">
      <w:rPr>
        <w:rFonts w:ascii="Arial" w:hAnsi="Arial" w:cs="Arial"/>
        <w:color w:val="999999"/>
        <w:sz w:val="20"/>
      </w:rPr>
      <w:t>artefact</w:t>
    </w:r>
    <w:r w:rsidRPr="001A5F6D">
      <w:rPr>
        <w:rFonts w:ascii="Arial" w:hAnsi="Arial" w:cs="Arial"/>
        <w:color w:val="999999"/>
        <w:sz w:val="20"/>
        <w:lang w:val="ru-RU"/>
      </w:rPr>
      <w:t>.</w:t>
    </w:r>
    <w:r w:rsidRPr="00871136">
      <w:rPr>
        <w:rFonts w:ascii="Arial" w:hAnsi="Arial" w:cs="Arial"/>
        <w:color w:val="999999"/>
        <w:sz w:val="20"/>
      </w:rPr>
      <w:t>lib</w:t>
    </w:r>
    <w:r w:rsidRPr="001A5F6D">
      <w:rPr>
        <w:rFonts w:ascii="Arial" w:hAnsi="Arial" w:cs="Arial"/>
        <w:color w:val="999999"/>
        <w:sz w:val="20"/>
        <w:lang w:val="ru-RU"/>
      </w:rPr>
      <w:t>.</w:t>
    </w:r>
    <w:r w:rsidRPr="00871136">
      <w:rPr>
        <w:rFonts w:ascii="Arial" w:hAnsi="Arial" w:cs="Arial"/>
        <w:color w:val="999999"/>
        <w:sz w:val="20"/>
      </w:rPr>
      <w:t>ru</w:t>
    </w:r>
    <w:r w:rsidRPr="001A5F6D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591E8" w14:textId="77777777" w:rsidR="00871136" w:rsidRDefault="008711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A5F6D"/>
    <w:rsid w:val="0029639D"/>
    <w:rsid w:val="00326F90"/>
    <w:rsid w:val="003C6A73"/>
    <w:rsid w:val="005F60D1"/>
    <w:rsid w:val="00616CE7"/>
    <w:rsid w:val="00871136"/>
    <w:rsid w:val="00AA1D8D"/>
    <w:rsid w:val="00B47730"/>
    <w:rsid w:val="00BF7867"/>
    <w:rsid w:val="00CB0664"/>
    <w:rsid w:val="00DB6BC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0D26C4"/>
  <w14:defaultImageDpi w14:val="300"/>
  <w15:docId w15:val="{23250B33-F4B9-4B4B-AE55-B365DA9D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DB6BC4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71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5275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спасся только я один, чтобы возвестить тебе_x0002_</dc:title>
  <dc:subject/>
  <dc:creator>Роджер Желязны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2025-07-08T22:49:00Z</dcterms:modified>
  <cp:category/>
</cp:coreProperties>
</file>