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C8E912" w14:textId="415DD782" w:rsidR="000D3DD9" w:rsidRPr="00A333BF" w:rsidRDefault="000D3DD9" w:rsidP="00A333BF">
      <w:pPr>
        <w:pStyle w:val="Heading4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i w:val="0"/>
          <w:iCs w:val="0"/>
          <w:color w:val="000000"/>
          <w:sz w:val="32"/>
          <w:lang w:val="ru-RU"/>
        </w:rPr>
      </w:pPr>
      <w:r w:rsidRPr="00A333BF">
        <w:rPr>
          <w:rFonts w:ascii="Verdana" w:hAnsi="Verdana"/>
          <w:i w:val="0"/>
          <w:iCs w:val="0"/>
          <w:color w:val="000000"/>
          <w:sz w:val="32"/>
          <w:lang w:val="ru-RU"/>
        </w:rPr>
        <w:t>Кони Лира</w:t>
      </w:r>
    </w:p>
    <w:p w14:paraId="48217CF4" w14:textId="64F3FC57" w:rsidR="00A00BE6" w:rsidRPr="00A333BF" w:rsidRDefault="00A00BE6" w:rsidP="00A333BF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A333BF">
        <w:rPr>
          <w:rFonts w:ascii="Verdana" w:hAnsi="Verdana"/>
          <w:color w:val="000000"/>
          <w:sz w:val="24"/>
          <w:lang w:val="ru-RU"/>
        </w:rPr>
        <w:t>Роджер Желязны</w:t>
      </w:r>
    </w:p>
    <w:p w14:paraId="59A25232" w14:textId="13D3D9F9" w:rsidR="000D3DD9" w:rsidRPr="00A333BF" w:rsidRDefault="00A00BE6" w:rsidP="000F3854">
      <w:pPr>
        <w:pStyle w:val="Heading4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lang w:val="ru-RU"/>
        </w:rPr>
      </w:pPr>
      <w:r w:rsidRPr="00A333BF">
        <w:rPr>
          <w:rFonts w:ascii="Verdana" w:hAnsi="Verdana"/>
          <w:b w:val="0"/>
          <w:i w:val="0"/>
          <w:iCs w:val="0"/>
          <w:color w:val="000000"/>
          <w:sz w:val="20"/>
          <w:lang w:val="ru-RU"/>
        </w:rPr>
        <w:t>П</w:t>
      </w:r>
      <w:r w:rsidR="000D3DD9" w:rsidRPr="00A333BF">
        <w:rPr>
          <w:rFonts w:ascii="Verdana" w:hAnsi="Verdana"/>
          <w:b w:val="0"/>
          <w:i w:val="0"/>
          <w:iCs w:val="0"/>
          <w:color w:val="000000"/>
          <w:sz w:val="20"/>
          <w:lang w:val="ru-RU"/>
        </w:rPr>
        <w:t>еревод С. Сухинова</w:t>
      </w:r>
    </w:p>
    <w:p w14:paraId="43382F57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5D7CFB03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Лунный свет серебристым покрывалом стелился над узким морским заливом. Холодный бриз нес клочья тумана вдоль берега. Рэнди постоял немного, глядя в темные глубины, а затем уселся на валун, достал трубку и стал неспешно набивать ее табаком.</w:t>
      </w:r>
    </w:p>
    <w:p w14:paraId="1EB69D33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«Что я делаю здесь?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— спросил он себя.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— Как могу я заниматься всем этим?»</w:t>
      </w:r>
    </w:p>
    <w:p w14:paraId="5EB971B6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Закрывая правой рукой трубку от ветра, он взглянул на массивное бронзовое кольцо, надетое на указательный палец. Теперь это было его кольцо, и сделать это обязан он...</w:t>
      </w:r>
    </w:p>
    <w:p w14:paraId="0B4C3833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Он опустил руку, чтобы не видеть древнее кольцо. Ему не хотелось думать о мертвеце, лежащем в неглубокой впадине шагах в десяти выше по холму. Это был дядя Стефан, заботившийся о нем последние два года, после того как он приехал из Филадельфии, потеряв сразу обоих родителей.</w:t>
      </w:r>
    </w:p>
    <w:p w14:paraId="0614B148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Старик встретил его в аэропорту Глазго. Он оказался ниже ростом, чем представлялось Рэнди,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— может быть, потому, что с годами стал сильно сутулиться. Волосы старика были седыми, кожа на лице и руках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— смуглой и обветренной. Дядя Стефан не обнял племянника. Просто протянул руку, и его серые глаза впились в лицо Рэнди, словно что-то выискивая. Затем старик кивнул, как бы решив для себя нечто, и сказал:</w:t>
      </w:r>
    </w:p>
    <w:p w14:paraId="62E1C5D6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—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Будешь жить у меня в доме, парень. Давай свои сумки.</w:t>
      </w:r>
    </w:p>
    <w:p w14:paraId="0A6F82CE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Он протянул руку, и тогда-то Рэнди впервые увидел на его указательном пальце бронзовое кольцо...</w:t>
      </w:r>
    </w:p>
    <w:p w14:paraId="72F9C710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Невдалеке послышался громкий всплеск. Рэнди встрепенулся, оглядел задернутую туманом поверхность залива, но ничего не увидел.</w:t>
      </w:r>
    </w:p>
    <w:p w14:paraId="7356B3C9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«Они узнали о смерти дяди,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— подумал он.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— Но как?»</w:t>
      </w:r>
    </w:p>
    <w:p w14:paraId="603C1357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...По дороге домой старик удостоверился, что его племянник плохо знает гэльский язык. Стефан нашел хорошее средство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— разговаривал с племянником исключительно по-гэльски. Поначалу Рэнди это не нравилось, но постепенно он стал вспоминать слова и фразы, известные ему от родителей. Спустя несколько месяцев он почувствовал всю мощь и красоту старого языка. И этим он тоже был обязан старику...</w:t>
      </w:r>
    </w:p>
    <w:p w14:paraId="7BBECB0A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Рэнди поднял камешек и бросил в воду. Чуть позже послышался легкий всплеск, а еще через несколько мгновений последовал мощный удар. Рэнди вздрогнул и только огромным усилием воли удержался от панического бегства.</w:t>
      </w:r>
    </w:p>
    <w:p w14:paraId="6180480D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...Он помогал дяде в его нехитром бизнесе: сдаче лодок в аренду туристам. Научился чистить и конопатить днища, ремонтировать снасти, плести сети... Постепенно Рэнди вошел в курс дел, а старик, напротив, стал все реже появляться на причале.</w:t>
      </w:r>
    </w:p>
    <w:p w14:paraId="1158F9A9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—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Моя покойная Мэри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— да упокой Бог ее душу!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— не принесла мне детей,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— сказал как-то дядя.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— Потому все мое хозяйство однажды перейдет к тебе, Рэнди. Изучи все хорошенько. Остаток жизни проведешь здесь, на берегу залива. Кто-то из мужчин в нашем роду всегда жил здесь.</w:t>
      </w:r>
    </w:p>
    <w:p w14:paraId="1D6E8131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—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Почему?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— спросил Рэнди.</w:t>
      </w:r>
    </w:p>
    <w:p w14:paraId="335F0281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Стефан улыбнулся.</w:t>
      </w:r>
    </w:p>
    <w:p w14:paraId="5EEFD033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—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Со временем поймешь,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— ответил он.</w:t>
      </w:r>
    </w:p>
    <w:p w14:paraId="31131D5A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Это время не спешило приходить, и Рэнди терялся в догадках. Озадачивало его и кое-что другое. Раз в месяц дядя вставал до рассвета и куда-то уходил. Он никогда не возвращался до заката и не желал отвечать ни на какие расспросы. Вряд ли это было обычным загулом, ведь от дяди никогда не пахло спиртным. Однажды Рэнди не выдержал и тайно последовал за ним. Услышав, как рано утром хлопнула дверь, он быстро оделся и проследил через окно, как дядя пошел к соседней роще. Выбежав наружу, Рэнди быстро пошел вслед за стариком, стараясь не терять того из виду. Но, выйдя из рощи, Стефан вошел в лабиринт серых скал и исчез там, словно растворившись.</w:t>
      </w:r>
    </w:p>
    <w:p w14:paraId="4559E3F5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С полчаса Рэнди безуспешно искал его следы, а затем, разочарованный, вернулся домой.</w:t>
      </w:r>
    </w:p>
    <w:p w14:paraId="248AF4D0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lastRenderedPageBreak/>
        <w:t>Подобная история повторилась еще дважды. Рэнди раздражало, что дядя так легко мог водить его за нос. Племянника интересовала не столько причина этих прогулок старика, сколько ответ на вопрос: каким образом дяде удавалось бесследно скрываться среди скал? И вместе с тем Рэнди стад относиться к Стефану с большей любовью, чем просто к брату своего покойного отца.</w:t>
      </w:r>
    </w:p>
    <w:p w14:paraId="01DE9BFE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Однажды утром Стефан поднял его до рассвета.</w:t>
      </w:r>
    </w:p>
    <w:p w14:paraId="54131D3D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—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Ты пойдешь сегодня со мной, мальчик,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— сказал он.</w:t>
      </w:r>
    </w:p>
    <w:p w14:paraId="7C558F51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Впервые Рэнди пошел с дядей в сторону рощи. Выйдя из нее, они пошли по петляющей тропинке среди скал. Наконец они вошли в сводчатый туннель, о существовании которого Рэнди и не подозревал. Вдалеке слышался шум волн.</w:t>
      </w:r>
    </w:p>
    <w:p w14:paraId="79680551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Дядя Стефан зажег фонарь. Когда глаза Рэнди привыкли к резкому контрасту света и тени, он понял, что туннель ведет к подземной гавани. На отлогом берегу стоял необычный предмет, напоминающий огромную лодку. Пока дядя зажигал второй фонарь, Рэнди подошел к «лодке» и стал внимательно рассматривать ее.</w:t>
      </w:r>
    </w:p>
    <w:p w14:paraId="26A0EE09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Она имела форму клина и плоское дно. Более всего она напоминала повозку с колесами по обеим сторонам. По бокам и впереди на прочных канатах висели большие кольца. Несмотря на солидные размеры, повозка была выполнена с большим изяществом. Ее борта были украшены бронзовыми пластинами с загадочными рисунками. Остальные части словно были покрыты красно-зеленой эмалью.</w:t>
      </w:r>
    </w:p>
    <w:p w14:paraId="06D8A19F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—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Красиво, верно?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— спросил дядя, подходя к нему с фонарем в руке.</w:t>
      </w:r>
    </w:p>
    <w:p w14:paraId="3FBCF5C7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—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Эта повозка... она похожа на колесницы римских цезарей,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— сглотнув, ответил Рэнди.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— Она словно из музея.</w:t>
      </w:r>
    </w:p>
    <w:p w14:paraId="4F2DA2CB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—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Нет. Она давно, очень давно здесь находится.</w:t>
      </w:r>
    </w:p>
    <w:p w14:paraId="24CB14DF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Стефан достал из кармана кусок ткани и стал тщательно протирать бронзовые пластины.</w:t>
      </w:r>
    </w:p>
    <w:p w14:paraId="1DEC81A9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—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Похожие колесницы я видел на рисунках,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— продолжил неуверенно Рэнди.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— Но эта ужасно большая.</w:t>
      </w:r>
    </w:p>
    <w:p w14:paraId="1536F149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Стефан усмехнулся:</w:t>
      </w:r>
    </w:p>
    <w:p w14:paraId="77D33C88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—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Такой она и должна быть. Ведь эта колесница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— не цезаря, а бога.</w:t>
      </w:r>
    </w:p>
    <w:p w14:paraId="7DC62464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Рэнди взглянул на него, желая удостовериться, шутит дядя или нет. Но на лице старика не было и тени улыбки.</w:t>
      </w:r>
    </w:p>
    <w:p w14:paraId="356EFB40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—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Какого бога?</w:t>
      </w:r>
    </w:p>
    <w:p w14:paraId="7DA9A7E1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—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Лира. Повелителя Великого океана. Ныне он спит вместе с другими древними богами на острове Благословения.</w:t>
      </w:r>
    </w:p>
    <w:p w14:paraId="709A5693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—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А почему... почему его колесница находится здесь?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— хрипло спросил Рэнди.</w:t>
      </w:r>
    </w:p>
    <w:p w14:paraId="6BF83EB5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Дядя Стефан хмыкнул:</w:t>
      </w:r>
    </w:p>
    <w:p w14:paraId="2D8AA8F4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—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Должна же она где-то храниться?</w:t>
      </w:r>
    </w:p>
    <w:p w14:paraId="3B807494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Рэнди провел рукой по холодной бронзовой пластине.</w:t>
      </w:r>
    </w:p>
    <w:p w14:paraId="4A0526BC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—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Я почти верю этому...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— прошептал он,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— Но что вас с этим связывает?</w:t>
      </w:r>
    </w:p>
    <w:p w14:paraId="42ABD363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—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Я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— Хранитель колесницы Лира,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— серьезно ответил Стефан.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— Раз в месяц я прихожу сюда, протираю колесницу, если надо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— ремонтирую.</w:t>
      </w:r>
    </w:p>
    <w:p w14:paraId="54D955AE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—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Почему?</w:t>
      </w:r>
    </w:p>
    <w:p w14:paraId="30B8D073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—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Она может однажды понадобиться Лиру. Боги никогда до конца не умирают.</w:t>
      </w:r>
    </w:p>
    <w:p w14:paraId="3D219642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—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Я имею в виду другое: почему именно вы стали Хранителем?</w:t>
      </w:r>
    </w:p>
    <w:p w14:paraId="4C8E2A95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Дядя вновь улыбнулся, на этот раз снисходительно.</w:t>
      </w:r>
    </w:p>
    <w:p w14:paraId="05047059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—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В этом и состоит великая тайна нашей семьи, мальчик. С незапамятных времен мужчины из нашего рода становятся Хранителями. Это наш долг.</w:t>
      </w:r>
    </w:p>
    <w:p w14:paraId="1656AE1F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Рэнди облизнул пересохшие губы и вновь взглянул на колесницу Лира.</w:t>
      </w:r>
    </w:p>
    <w:p w14:paraId="1662A00C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—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Должно быть, в нее запрягают слонов,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— сказал он.</w:t>
      </w:r>
    </w:p>
    <w:p w14:paraId="60A2BC75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—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Слон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— сухопутное животное.</w:t>
      </w:r>
    </w:p>
    <w:p w14:paraId="5E24B503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—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Тогда кого же?</w:t>
      </w:r>
    </w:p>
    <w:p w14:paraId="41410C21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Дядя поднял фонарь, освещая свою правую руку. На указательном пальце сияло знакомое Рэнди бронзовое кольцо.</w:t>
      </w:r>
    </w:p>
    <w:p w14:paraId="777B383C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—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Я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— Хранитель не только колесницы, но и коней бога Лира,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— негромко сказал старик.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— Кольцо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— мой официальный знак, хотя кони и без него узнают меня. Перед тем как Лир присоединился на острове Благословения к остальным древним богам, он послал своих коней пастись здесь, в этом заливе. Нашему далекому предку было приказано ухаживать за ними.</w:t>
      </w:r>
    </w:p>
    <w:p w14:paraId="4D29455D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lastRenderedPageBreak/>
        <w:t>Голова Рэнди закружилась. Он облокотился на край колесницы.</w:t>
      </w:r>
    </w:p>
    <w:p w14:paraId="4356EC75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—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Выходит, в заливе...</w:t>
      </w:r>
    </w:p>
    <w:p w14:paraId="78BA1F04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—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Да, вся семья коней Лира живет в глубинах залива,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— подтвердил старик.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— Время от времени я подзываю их и пою по-гэльски древние песни.</w:t>
      </w:r>
    </w:p>
    <w:p w14:paraId="1744C67B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—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Зачем вы привели меня сюда, дядя?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— растерянно спросил Рэнди.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— Зачем раскрываете свои тайны?</w:t>
      </w:r>
    </w:p>
    <w:p w14:paraId="447F110F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—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Мне нужна твоя помощь, племянник. Все труднее стало ухаживать за колесницей, руки становятся все слабее. И потом, в нашем роду не осталось других мужчин.</w:t>
      </w:r>
    </w:p>
    <w:p w14:paraId="59BE4503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Весь этот день Рэнди работал не покладая рук. Он чистил колесницу, полировал бронзовые пластины, смазывал колеса и странную упряжь, что висела на стене пещеры. Из его головы не выходили слова дяди.</w:t>
      </w:r>
    </w:p>
    <w:p w14:paraId="736A78C0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Туман к вечеру стал сгущаться. Вдоль берега поползли бледные тени, посеребренные светом полной луны.</w:t>
      </w:r>
    </w:p>
    <w:p w14:paraId="56A756D5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—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Не хочешь прогуляться?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— неожиданно сказал дядя.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— Только надень свитер, сегодня прохладно.</w:t>
      </w:r>
    </w:p>
    <w:p w14:paraId="6CBB1799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Рэнди отложил книгу и взглянул на часы. Было уже поздно. Обычно в это время они ложились спать. За окном было сыро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— весь день шел дождь.</w:t>
      </w:r>
    </w:p>
    <w:p w14:paraId="608529D6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Они пошли по крутой тропинке, ведущей к берегу. Рэнди был взволнован: ясно, дядя Стефан затеял эту прогулку с какой-то важной целью.</w:t>
      </w:r>
    </w:p>
    <w:p w14:paraId="6FA2EE40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Дядя с фонарем в руке свернул налево от причала. Пройдя милю вдоль берега, они вышли к небольшому скалистому выступу, резко обрывающемуся к поверхности залива. Вокруг была тьма, и языки тумана, и плеск волн... Старик поставил фонарь на землю и сел на краю обрыва. Он знаком показал Рэнди, чтобы тот сделал то же самое.</w:t>
      </w:r>
    </w:p>
    <w:p w14:paraId="589B0296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—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Не вздумай убегать, что бы ни случилось,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— предупредил он.</w:t>
      </w:r>
    </w:p>
    <w:p w14:paraId="4DBF1FB7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—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Хорошо, дядя.</w:t>
      </w:r>
    </w:p>
    <w:p w14:paraId="3830868C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—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Если будешь говорить, то только на древнем языке.</w:t>
      </w:r>
    </w:p>
    <w:p w14:paraId="38A6853F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—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Я постараюсь.</w:t>
      </w:r>
    </w:p>
    <w:p w14:paraId="67529A4D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—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Сейчас я позову коней Лира.</w:t>
      </w:r>
    </w:p>
    <w:p w14:paraId="66F662B3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Рэнди застыл от страха. Дядя успокаивающе положил ладонь на его руку.</w:t>
      </w:r>
    </w:p>
    <w:p w14:paraId="153547FE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—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Тебе будет страшно, но помни: пока ты со мной, тебе не причинят вреда. Делай беспрекословно все, что я прикажу. Я должен представить тебя.</w:t>
      </w:r>
    </w:p>
    <w:p w14:paraId="3817A262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Рэнди кивнул. Дядя издал странный вибрирующий клич, а затем запел древнюю песню. Спустя некоторое время где-то вдали послышался всплеск, еще один... Рэнди увидел большую тень, приближающуюся к ним со стороны моря. Среди волн появилась относительно тонкая, длинная шея, увенчанная крупной головой. Чудовище, чем-то напоминавшее доисторического плезиозавра, внимательно разглядывало людей через клубящийся туман.</w:t>
      </w:r>
    </w:p>
    <w:p w14:paraId="7DBD4B89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Рэнди судорожно вцепился в край скалы. Он хотел бежать, но ноги не слушались его. Не мужество, а жуткий страх удерживал его рядом с дядей.</w:t>
      </w:r>
    </w:p>
    <w:p w14:paraId="6207C0FA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Конь Лира смотрел на людей, а затем не спеша поплыл к берегу. Его голова изредка погружалась в волны. Глаза плавающей твари были огромными, казалось, в них отражается даже свет фонаря. Голова слегка раскачивалась взад-вперед, взад-вперед...</w:t>
      </w:r>
    </w:p>
    <w:p w14:paraId="5E831A8C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Конь Лира остановился рядом с мысом, наклонил голову, и старик погладил ее, продолжая тихонько напевать что-то по-гэльски.</w:t>
      </w:r>
    </w:p>
    <w:p w14:paraId="669E63FE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Внезапно Рэнди осознал, что дядя обращается к нему.</w:t>
      </w:r>
    </w:p>
    <w:p w14:paraId="656F0021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—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Познакомься, мальчик, это Скаффлех,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— сказал он.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— А это Финнтаг...</w:t>
      </w:r>
    </w:p>
    <w:p w14:paraId="6E64F1AA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Рэнди не сразу понял, что к мысу подплыло еще одно чудовище. За ним плыла еще одна изогнутая тень, похожая на нос корабля викингов.</w:t>
      </w:r>
    </w:p>
    <w:p w14:paraId="3197F461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—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Это Гарвал. Поговори с ними, мальчик, они должны знать звук твоего голоса.</w:t>
      </w:r>
    </w:p>
    <w:p w14:paraId="2D86FD30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Рэнди почувствовал, что вот-вот начнет истерически смеяться. Вместо этого он протянул руку и коснулся влажной кожи Скаффлеха. Стефан не приказывал ему делать это, но Рэнди всегда гладил собак, когда разговаривал с ними.</w:t>
      </w:r>
    </w:p>
    <w:p w14:paraId="2EABED03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—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Хороший, хороший...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— хрипло говорил он.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— Подплыви поближе. Как дела? Все нормально, старик?</w:t>
      </w:r>
    </w:p>
    <w:p w14:paraId="14B04603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Голова первого из чудовищ склонилась еще ниже, и Рэнди почувствовал его тяжелое дыхание.</w:t>
      </w:r>
    </w:p>
    <w:p w14:paraId="497AA43A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Скаффлех, меня зовут Рэнди. Рэнди...</w:t>
      </w:r>
    </w:p>
    <w:p w14:paraId="00FB1553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Этой ночью он был представлен всем восьми коням Лира, самых различных размеров и характеров. После того как дядя отпустил их и они уплыли в сторону моря, Рэнди еще долго стоял, оцепенело глядя на волны. Страх ушел, но ушло и возбуждение, так что он чувствовал себя опустошенным.</w:t>
      </w:r>
    </w:p>
    <w:p w14:paraId="3B6DB2DF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Стефан поднял фонарь и сказал:</w:t>
      </w:r>
    </w:p>
    <w:p w14:paraId="7A73E4CF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—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Надо идти.</w:t>
      </w:r>
    </w:p>
    <w:p w14:paraId="4B1DCFA9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Рэнди кивнул, медленно поднялся на ноги и вяло поплелся вслед за дядей. Он был уверен, что этой ночью ему не уснуть, но, когда он улегся в постель, окружающий мир почти мгновенно исчез. Если ему что-то и снилось, наутро он не смог ничего припомнить.</w:t>
      </w:r>
    </w:p>
    <w:p w14:paraId="51B466FA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Еще несколько раз они ходили на скалистый мыс по ночам и встречались с конями Лира. Дядя учил Рэнди древним песням и фразам, которыми он приветствовал чудовищ, но юноше так и не удалось использовать их на практике. Теперь, этой страшной ночью после смерти дяди, он впервые пришел сюда один.</w:t>
      </w:r>
    </w:p>
    <w:p w14:paraId="10DF63D5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Рэнди посмотрел на бронзовое кольцо на своем указательном пальце. Узнают ли его кони? Есть ли в кольце хотя бы крупица древней магии? Или оно играло чисто психологическую роль для Хранителя?</w:t>
      </w:r>
    </w:p>
    <w:p w14:paraId="6505A224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На этот раз со стороны моря появилась только одна черная тень. Она подплыла к скалистому мысу, помедлила, словно бы разглядывая одинокого Рэнди, а затем вновь исчезла во тьме. Юноша, весь дрожа, сел на край мыса и стал ждать.</w:t>
      </w:r>
    </w:p>
    <w:p w14:paraId="242A2F06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Дядя заболел в конце прошлого месяца, и с каждым днем ему становилось все хуже. Вскоре он окончательно слег. Поначалу Рэнди подумал, что это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— простая простуда, но состояние старика стало тяжелым. Перепуганный племянник стал уговаривать дядю обратиться к врачу. Но Стефан отказался.</w:t>
      </w:r>
    </w:p>
    <w:p w14:paraId="015ABAE5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—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Не стоит, мальчик,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— тяжело дыша, сказал он.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— Даже обычные люди часто осознают приближение своего конца, а мы всегда точно знаем это. Я умру сегодня, и очень хорошо, что здесь нет доктора.</w:t>
      </w:r>
    </w:p>
    <w:p w14:paraId="10C0A222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—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Почему?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— дрожащим голосом спросил Рэнди.</w:t>
      </w:r>
    </w:p>
    <w:p w14:paraId="4918BC02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—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Доктор констатирует смерть и, скорее всего, проведет вскрытие. Тогда уж похорон не избежать. Всего этого мне не нужно. Существует место погребения всех Хранителей. Я хочу присоединиться к моим предкам на острове, где спят древние боги. Это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— остров Благословения... Он находится в открытом море... Ты должен отвезти меня туда...</w:t>
      </w:r>
    </w:p>
    <w:p w14:paraId="54F16CE8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—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Дядя!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— в отчаянии воскликнул Рэнди.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— Я изучал географию в школе. Здесь поблизости нет такого острова! Как же тогда я смогу?..</w:t>
      </w:r>
    </w:p>
    <w:p w14:paraId="4CEBF013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—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Это... это тревожит и меня,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— еле слышно ответил старик.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— Но я был... был на этом острове... Много лет назад я отвозил туда моего отца... Кони... кони знают путь...</w:t>
      </w:r>
    </w:p>
    <w:p w14:paraId="1265E30B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—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Кони?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— в ужасе переспросил Рэнди,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— Но как я смогу справиться с ними?</w:t>
      </w:r>
    </w:p>
    <w:p w14:paraId="69C3E42D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—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Колесница... Ты должен запрячь Скаффлеха и Финнтага в колесницу и отвезти мое тело на остров. Обмой... обмой мое тело... и надень на меня одежду... Она хранится там...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— Старик кивнул в сторону старого сундука, стоявшего в углу комнаты,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— Надень на коней упряжь и скажи, чтобы они отвезли тебя на остров Благословения...</w:t>
      </w:r>
    </w:p>
    <w:p w14:paraId="1B15819E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Рэнди заплакал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— этого с ним не случалось с тех пор, как он потерял родителей.</w:t>
      </w:r>
    </w:p>
    <w:p w14:paraId="231A5A20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—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Дядя, я не могу...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— всхлипывая, в отчаянии сказал он.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— Я так боюсь этих чудовищ! Они такие громадные...</w:t>
      </w:r>
    </w:p>
    <w:p w14:paraId="45003B4A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—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Ты должен... Мне нужно знать, что после смерти меня ожидает успокоение... Когда вернешься, отвяжи одну из лодок и отпусти в море, а людям скажи, что я... что я отплыл неизвестно куда...</w:t>
      </w:r>
    </w:p>
    <w:p w14:paraId="34EF7288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Лицо старика побледнело, на нем выступили крупные капли. Рэнди вытер пот полотенцем и прислушался к хриплому, углубившемуся дыханию умирающего.</w:t>
      </w:r>
    </w:p>
    <w:p w14:paraId="61098D6B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—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Я боюсь, дядя,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— сказал он.</w:t>
      </w:r>
    </w:p>
    <w:p w14:paraId="46831CAF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—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Знаю...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— еле слышно прошептал старик.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— Но ты сделаешь это.</w:t>
      </w:r>
    </w:p>
    <w:p w14:paraId="2EF0451C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—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Я... я попробую.</w:t>
      </w:r>
    </w:p>
    <w:p w14:paraId="52980D5A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—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И вот еще что...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— Дядя с большим трудом снял бронзовое кольцо и протянул его племяннику.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— Покажи коням... Они должны знать, что ты их новый Хранитель...</w:t>
      </w:r>
    </w:p>
    <w:p w14:paraId="2E4508CB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Рэнди взял кольцо.</w:t>
      </w:r>
    </w:p>
    <w:p w14:paraId="296F1815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Надень его.</w:t>
      </w:r>
    </w:p>
    <w:p w14:paraId="25FBAA48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Он повиновался.</w:t>
      </w:r>
    </w:p>
    <w:p w14:paraId="42C05F07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—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Наклонись...</w:t>
      </w:r>
    </w:p>
    <w:p w14:paraId="690A6555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Юноша встал на колени рядом с кроватью, и старик положил руку ему на голову.</w:t>
      </w:r>
    </w:p>
    <w:p w14:paraId="4EDE6D42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—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Я передаю тебе наше дело,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— довольно громко произнес он.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— Отныне ты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— Хранитель коней Лира и его колесницы.</w:t>
      </w:r>
    </w:p>
    <w:p w14:paraId="46124EB9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Рука старика вновь упала на грудь, и дыхание его стало еще реже и глубже. Рэнди стоял, не шевелясь, на коленях и смотрел, как краски жизни уходят с лица Стефана. Старик просыпался еще дважды, но ненадолго. Наконец перед закатом он умер. Рэнди обмыл его, всхлипывая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— и от горя, и от страха.</w:t>
      </w:r>
    </w:p>
    <w:p w14:paraId="4762EF91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Было уже совсем темно, когда он вышел из дома, держа фонарь в руке. Сначала он пошел в пещеру, снял со стены упряжь и присоединил ее к большим кольцам колесницы, которые играли роль своеобразных хомутов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— так его учил дядя. Теперь он должен был позвать коней и попросить их приплыть в пещеру со стороны моря. О путешествии к таинственному острову он старался даже не думать.</w:t>
      </w:r>
    </w:p>
    <w:p w14:paraId="398D57C8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Рэнди вернулся домой и, взяв тело дяди на руки (он был на удивление тяжел), с большим трудом спустился к берегу. Отвязав на пристани одну из лодок, юноша поплыл вдоль берега к скалистому мысу. Он оставил уже остывшее тело в углублении между скалами и оттолкнул лодку, направив ее в открытое море. Затем стал ждать.</w:t>
      </w:r>
    </w:p>
    <w:p w14:paraId="7E6D5FC8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Наконец к берегу приблизились две массивные тени. Похоже, это были Скаффлех и Финнтаг, но Рэнди не был в этом уверен.</w:t>
      </w:r>
    </w:p>
    <w:p w14:paraId="45006A7A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Встав на ноги, он поднял руку с кольцом и крикнул:</w:t>
      </w:r>
    </w:p>
    <w:p w14:paraId="3C0196AC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—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Время пришло! Скаффлех и Финнтаг! К пещере! К колеснице!</w:t>
      </w:r>
    </w:p>
    <w:p w14:paraId="23FE21D9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Оба чудовища подплыли почти вплотную к мысу. Их длинные шеи раскачивались из стороны в сторону. Во рту пересохло от страха, но Рэнди продолжал держать высоко поднятую руку с кольцом на указательном пальце. Головы наконец наклонились, и юноша отважно погладил их, напевая древнюю гэльскую песню. Затем он повторил свой приказ:</w:t>
      </w:r>
    </w:p>
    <w:p w14:paraId="676541BE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—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К пещере! К колеснице!..</w:t>
      </w:r>
    </w:p>
    <w:p w14:paraId="329813E7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Оба чудовища, казалось, послушались его. Они поплыли от мыса и направились вдоль берега в сторону подводной пещеры. Рэнди, обрадованный успехом, пошел туда же по суше.</w:t>
      </w:r>
    </w:p>
    <w:p w14:paraId="0F4064C1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Подойдя к колеснице, он взял упряжь и стал ждать. Неожиданно он понял, что надеть ее на коней он сможет, только взобравшись на их шеи. Юноша поспешно снял башмаки.</w:t>
      </w:r>
    </w:p>
    <w:p w14:paraId="3465FFCE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Когда кони подплыли к берегу, Рэнди отважно вошел в воду. Кожа чудовищ оказалась на удивление мягкой и скользкой. Непрерывно разговаривая с ними, юноша сумел надеть кольца на шеи. Кони были послушны, словно все понимали.</w:t>
      </w:r>
    </w:p>
    <w:p w14:paraId="48134472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Когда работа была закончена, Рэнди забрался в колесницу и взял в руки поводья.</w:t>
      </w:r>
    </w:p>
    <w:p w14:paraId="2635B59D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—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Плывите,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— сказал он.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— Только медленно.</w:t>
      </w:r>
    </w:p>
    <w:p w14:paraId="75850699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Кони неуклюже развернулись и пошли прочь от берега, погружаясь в воду. Колеса заскрипели и тяжело двинулись с места. Поводья резко натянулись. Вскоре колесница уже плыла, влекомая могучими морскими животными.</w:t>
      </w:r>
    </w:p>
    <w:p w14:paraId="0B5B0F20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Выплыв через противоположный вход пещеры, кони повернули налево и последовали вдоль берега. Вокруг царила тьма, но животные ни разу не позволили колеснице удариться о подводные камни. Через несколько минут они причалили к скалистому мысу, где Рэнди оставил тело дяди.</w:t>
      </w:r>
    </w:p>
    <w:p w14:paraId="3F5FF5B3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Выбравшись на берег, юноша с большим трудом перенес покойника в колесницу. Отдышавшись, он крепко взял в руки поводья и сказал:</w:t>
      </w:r>
    </w:p>
    <w:p w14:paraId="5F619AE8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—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Поплыли к острову Благословения! Вы знаете путь туда. Отвезите нас!</w:t>
      </w:r>
    </w:p>
    <w:p w14:paraId="3E80B00A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И кони Лира отправились в плавание. Выйдя из залива, они свернули направо и пустились в путь вдоль берега.</w:t>
      </w:r>
    </w:p>
    <w:p w14:paraId="69EE4FD7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Рядом послышались сильные всплески. При свете поднявшейся из-за горизонта луны юноша увидел, что и другие кони сопровождают их.</w:t>
      </w:r>
    </w:p>
    <w:p w14:paraId="7679CDA2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 xml:space="preserve">Туман поднялся выше и уплотнился. Рэнди отпустил поводья, предоставив морским чудовищам свободу. Даже знай он путь к острову Благословения, это ничего бы не изменило, поскольку он почти ничего не видел. Поразмыслив, Рэнди решил, что кони плывут в сторону Каледонского канала, ведущего в открытое море. Но это </w:t>
      </w:r>
      <w:r w:rsidRPr="00A333BF">
        <w:rPr>
          <w:rFonts w:ascii="Verdana" w:hAnsi="Verdana"/>
          <w:color w:val="000000"/>
          <w:sz w:val="20"/>
          <w:lang w:val="ru-RU"/>
        </w:rPr>
        <w:lastRenderedPageBreak/>
        <w:t>казалось странным. Судя по рассказу дяди, Хранители издревле находили успокоение на этом таинственном острове. Но канал-то был вырыт всего лишь в девятнадцатом столетии!</w:t>
      </w:r>
    </w:p>
    <w:p w14:paraId="39D2BA96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Когда лунный свет прорывался сквозь слоистый туман, юноша видел среди волн головы двух могучих животных. В эти мгновения ему казалось, что они знают другой путь к острову, неведомый никому из людей.</w:t>
      </w:r>
    </w:p>
    <w:p w14:paraId="644CD459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Он не мог сказать, как долго продолжалось это плавание через туманное море. Возможно, несколько часов. Луна исчезла с неба, и где-то справа мглистая пелена зажглась розовым светом. С восходом солнца туман стал рассеиваться, и вскоре колесница уже плыла под чистым голубым небом. Вокруг простирался необъятный морской простор, и нигде не было даже признаков суши.</w:t>
      </w:r>
    </w:p>
    <w:p w14:paraId="727B3B96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Чуть сзади плыли остальные кони, а Скаффлех и Финнтаг продолжали уверенно тянуть колесницу. Волнение усилилось, и юноша быстро промок от соленых брызг и продрог на прохладном ветру.</w:t>
      </w:r>
    </w:p>
    <w:p w14:paraId="7CA9E0D9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Наконец впереди что-то появилось. Перед отъездом из Америки Рэнди тщательно изучил карту этого района Шотландии и готов был поклясться, что никаких островов в этой части моря не было. И все же впереди стал постепенно вырисовываться контур холмистого острова, густо заросшего деревьями. У прибрежных скал бушевали белые буруны. Когда они подплыли ближе, юноша понял, что этот остров был лишь одним среди многих. Проплыв мимо трех из них, кони повернули к самому большому. Войдя в узкий залив, они направились к каменному причалу, за которым поднимался зеленый склон холма, заросший гигантскими деревьями. Среди них порхали разноцветные птицы.</w:t>
      </w:r>
    </w:p>
    <w:p w14:paraId="1C23F2AC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Развернувшись, кони подвели колесницу к каменной лестнице, ведущей на причал. Там гостей уже поджидали трое мужчин, одетых в зеленые, голубые и серые одежды. Их лица напоминали восковые маски, так что Рэнди невольно отвел глаза в сторону.</w:t>
      </w:r>
    </w:p>
    <w:p w14:paraId="2A21847B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—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Передайте тело вашего брата-Хранителя,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— сказал один из них.</w:t>
      </w:r>
    </w:p>
    <w:p w14:paraId="62E42DE9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Рэнди поднял тяжелое тело дяди, и тотчас сильные руки подхватили его.</w:t>
      </w:r>
    </w:p>
    <w:p w14:paraId="66C22B91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—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Теперь сойдите на берег, вам надо отдохнуть. О конях позаботятся.</w:t>
      </w:r>
    </w:p>
    <w:p w14:paraId="420E5768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Рэнди приказал коням ждать его возвращения, а сам поднялся по каменной лестнице на причал. Двое хозяев острова унесли тело Стефана куда-то к вершине холма, а третий мужчина проводил гостя в небольшой каменный дом.</w:t>
      </w:r>
    </w:p>
    <w:p w14:paraId="3B3C02AE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—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Ваша одежда промокла,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— сказал он,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— Возьмите это.</w:t>
      </w:r>
    </w:p>
    <w:p w14:paraId="083F9525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Он протянул юноше зелено-голубую тунику, похожую на ту, что носил сам.</w:t>
      </w:r>
    </w:p>
    <w:p w14:paraId="0A496E4F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—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Теперь поешьте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— еда на столе. Затем можете вздремнуть в соседней комнате.</w:t>
      </w:r>
    </w:p>
    <w:p w14:paraId="3E197336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Рэнди молча разделся и облачился в тунику. Осмотревшись, он обнаружил, что остался один. Увидев еду, он почувствовал, как разгулялся его аппетит. Он поел, лег на кровать и уснул.</w:t>
      </w:r>
    </w:p>
    <w:p w14:paraId="7165C664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Было уже темно, когда он проснулся. Быстро одевшись, он подошел к двери. Луна уже поднялась, и в небе, как никогда, было много звезд. Со стороны берега дул несильный ветер, насыщенный ароматами незнакомых цветов.</w:t>
      </w:r>
    </w:p>
    <w:p w14:paraId="6878DA1E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Один из хозяев острова сидел на каменной скамейке под раскидистым деревом. Заметив юношу, он поднялся.</w:t>
      </w:r>
    </w:p>
    <w:p w14:paraId="7F54B166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—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Добрый вечер,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— сказал он.</w:t>
      </w:r>
    </w:p>
    <w:p w14:paraId="6F268399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—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Добрый вечер,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— ответил Рэнди.</w:t>
      </w:r>
    </w:p>
    <w:p w14:paraId="33937400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—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Ваши кони запряжены и готовы отвезти вас назад.</w:t>
      </w:r>
    </w:p>
    <w:p w14:paraId="3AD601BC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—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Мой дядя?..</w:t>
      </w:r>
    </w:p>
    <w:p w14:paraId="3F0D6C0E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—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Он спит спокойным сном рядом с другими Хранителями. Вы выполнили свой долг. Пойдемте, я провожу вас.</w:t>
      </w:r>
    </w:p>
    <w:p w14:paraId="00F71800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Они пошли по дорожке, выложенной каменными плитами, в сторону причала. Рэнди увидел колесницу там же, где оставил ее днем. В нее были впряжены два коня. Ему показалось, что это были не Скаффлех и Финнтаг. Другие животные плавали вокруг, плескаясь в волнах.</w:t>
      </w:r>
    </w:p>
    <w:p w14:paraId="22607358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—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Мы дали ветеранам отдохнуть, и домой вас повезет пара молодых коней,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— сказал хозяин острова, словно бы прочитав его мысли.</w:t>
      </w:r>
    </w:p>
    <w:p w14:paraId="6935CB69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Рэнди кивнул. Забравшись в колесницу, он отвязал поводья от крюка, вбитого среди каменных плит причала.</w:t>
      </w:r>
    </w:p>
    <w:p w14:paraId="4FC97BAF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Благодарю вас за все,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— сказал он.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— Позаботьтесь как следует о дяде. Прощайте.</w:t>
      </w:r>
    </w:p>
    <w:p w14:paraId="7F9AC662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—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Люди, которые когда-либо побывали на острове Благословения, всегда возвращаются сюда,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— сказал мужчина.</w:t>
      </w:r>
      <w:r w:rsidRPr="00A333BF">
        <w:rPr>
          <w:rFonts w:ascii="Verdana" w:hAnsi="Verdana"/>
          <w:color w:val="000000"/>
          <w:sz w:val="20"/>
        </w:rPr>
        <w:t> </w:t>
      </w:r>
      <w:r w:rsidRPr="00A333BF">
        <w:rPr>
          <w:rFonts w:ascii="Verdana" w:hAnsi="Verdana"/>
          <w:color w:val="000000"/>
          <w:sz w:val="20"/>
          <w:lang w:val="ru-RU"/>
        </w:rPr>
        <w:t>— Доброй ночи, Хранитель Рэнди.</w:t>
      </w:r>
    </w:p>
    <w:p w14:paraId="6FB98753" w14:textId="77777777" w:rsidR="000D3DD9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Юноша натянул поводья, и кони встрепенулись. Развернувшись, они поплыли прочь от берега, сопровождаемые своими сородичами. Вскоре они вышли в открытое море. Ветер поднимал высокие пенистые волны, но Рэнди ничего более не боялся.</w:t>
      </w:r>
    </w:p>
    <w:p w14:paraId="6DBDF4BF" w14:textId="3B896062" w:rsidR="00325E30" w:rsidRPr="00A333BF" w:rsidRDefault="000D3DD9" w:rsidP="00A333B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33BF">
        <w:rPr>
          <w:rFonts w:ascii="Verdana" w:hAnsi="Verdana"/>
          <w:color w:val="000000"/>
          <w:sz w:val="20"/>
          <w:lang w:val="ru-RU"/>
        </w:rPr>
        <w:t>Внезапно он осознал, что поет древнюю гэльскую песню. Они поплыли на восток, туда, где находился их дом.</w:t>
      </w:r>
    </w:p>
    <w:sectPr w:rsidR="00325E30" w:rsidRPr="00A333BF" w:rsidSect="00A333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7F201E" w14:textId="77777777" w:rsidR="00B849F5" w:rsidRDefault="00B849F5" w:rsidP="00A333BF">
      <w:pPr>
        <w:spacing w:after="0" w:line="240" w:lineRule="auto"/>
      </w:pPr>
      <w:r>
        <w:separator/>
      </w:r>
    </w:p>
  </w:endnote>
  <w:endnote w:type="continuationSeparator" w:id="0">
    <w:p w14:paraId="25F8C556" w14:textId="77777777" w:rsidR="00B849F5" w:rsidRDefault="00B849F5" w:rsidP="00A333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49814F" w14:textId="77777777" w:rsidR="00A333BF" w:rsidRDefault="00A333BF" w:rsidP="003D63A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4B12AB49" w14:textId="77777777" w:rsidR="00A333BF" w:rsidRDefault="00A333BF" w:rsidP="00A333B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700ED" w14:textId="2D3480F4" w:rsidR="00A333BF" w:rsidRPr="000F3854" w:rsidRDefault="00A333BF" w:rsidP="00A333BF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0F3854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A333BF">
      <w:rPr>
        <w:rStyle w:val="PageNumber"/>
        <w:rFonts w:ascii="Arial" w:hAnsi="Arial" w:cs="Arial"/>
        <w:color w:val="999999"/>
        <w:sz w:val="20"/>
      </w:rPr>
      <w:t>http</w:t>
    </w:r>
    <w:r w:rsidRPr="000F3854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A333BF">
      <w:rPr>
        <w:rStyle w:val="PageNumber"/>
        <w:rFonts w:ascii="Arial" w:hAnsi="Arial" w:cs="Arial"/>
        <w:color w:val="999999"/>
        <w:sz w:val="20"/>
      </w:rPr>
      <w:t>artefact</w:t>
    </w:r>
    <w:r w:rsidRPr="000F3854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A333BF">
      <w:rPr>
        <w:rStyle w:val="PageNumber"/>
        <w:rFonts w:ascii="Arial" w:hAnsi="Arial" w:cs="Arial"/>
        <w:color w:val="999999"/>
        <w:sz w:val="20"/>
      </w:rPr>
      <w:t>lib</w:t>
    </w:r>
    <w:r w:rsidRPr="000F3854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A333BF">
      <w:rPr>
        <w:rStyle w:val="PageNumber"/>
        <w:rFonts w:ascii="Arial" w:hAnsi="Arial" w:cs="Arial"/>
        <w:color w:val="999999"/>
        <w:sz w:val="20"/>
      </w:rPr>
      <w:t>ru</w:t>
    </w:r>
    <w:r w:rsidRPr="000F3854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D8BA1" w14:textId="77777777" w:rsidR="00A333BF" w:rsidRDefault="00A333B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920A6E" w14:textId="77777777" w:rsidR="00B849F5" w:rsidRDefault="00B849F5" w:rsidP="00A333BF">
      <w:pPr>
        <w:spacing w:after="0" w:line="240" w:lineRule="auto"/>
      </w:pPr>
      <w:r>
        <w:separator/>
      </w:r>
    </w:p>
  </w:footnote>
  <w:footnote w:type="continuationSeparator" w:id="0">
    <w:p w14:paraId="7E376EB2" w14:textId="77777777" w:rsidR="00B849F5" w:rsidRDefault="00B849F5" w:rsidP="00A333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4F144" w14:textId="77777777" w:rsidR="00A333BF" w:rsidRDefault="00A333B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DFE87" w14:textId="1BC8FF28" w:rsidR="00A333BF" w:rsidRPr="000F3854" w:rsidRDefault="00A333BF" w:rsidP="00A333BF">
    <w:pPr>
      <w:pStyle w:val="Header"/>
      <w:rPr>
        <w:rFonts w:ascii="Arial" w:hAnsi="Arial" w:cs="Arial"/>
        <w:color w:val="999999"/>
        <w:sz w:val="20"/>
        <w:lang w:val="ru-RU"/>
      </w:rPr>
    </w:pPr>
    <w:r w:rsidRPr="000F3854">
      <w:rPr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A333BF">
      <w:rPr>
        <w:rFonts w:ascii="Arial" w:hAnsi="Arial" w:cs="Arial"/>
        <w:color w:val="999999"/>
        <w:sz w:val="20"/>
      </w:rPr>
      <w:t>http</w:t>
    </w:r>
    <w:r w:rsidRPr="000F3854">
      <w:rPr>
        <w:rFonts w:ascii="Arial" w:hAnsi="Arial" w:cs="Arial"/>
        <w:color w:val="999999"/>
        <w:sz w:val="20"/>
        <w:lang w:val="ru-RU"/>
      </w:rPr>
      <w:t>://</w:t>
    </w:r>
    <w:r w:rsidRPr="00A333BF">
      <w:rPr>
        <w:rFonts w:ascii="Arial" w:hAnsi="Arial" w:cs="Arial"/>
        <w:color w:val="999999"/>
        <w:sz w:val="20"/>
      </w:rPr>
      <w:t>artefact</w:t>
    </w:r>
    <w:r w:rsidRPr="000F3854">
      <w:rPr>
        <w:rFonts w:ascii="Arial" w:hAnsi="Arial" w:cs="Arial"/>
        <w:color w:val="999999"/>
        <w:sz w:val="20"/>
        <w:lang w:val="ru-RU"/>
      </w:rPr>
      <w:t>.</w:t>
    </w:r>
    <w:r w:rsidRPr="00A333BF">
      <w:rPr>
        <w:rFonts w:ascii="Arial" w:hAnsi="Arial" w:cs="Arial"/>
        <w:color w:val="999999"/>
        <w:sz w:val="20"/>
      </w:rPr>
      <w:t>lib</w:t>
    </w:r>
    <w:r w:rsidRPr="000F3854">
      <w:rPr>
        <w:rFonts w:ascii="Arial" w:hAnsi="Arial" w:cs="Arial"/>
        <w:color w:val="999999"/>
        <w:sz w:val="20"/>
        <w:lang w:val="ru-RU"/>
      </w:rPr>
      <w:t>.</w:t>
    </w:r>
    <w:r w:rsidRPr="00A333BF">
      <w:rPr>
        <w:rFonts w:ascii="Arial" w:hAnsi="Arial" w:cs="Arial"/>
        <w:color w:val="999999"/>
        <w:sz w:val="20"/>
      </w:rPr>
      <w:t>ru</w:t>
    </w:r>
    <w:r w:rsidRPr="000F3854">
      <w:rPr>
        <w:rFonts w:ascii="Arial" w:hAnsi="Arial" w:cs="Arial"/>
        <w:color w:val="999999"/>
        <w:sz w:val="20"/>
        <w:lang w:val="ru-RU"/>
      </w:rPr>
      <w:t>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22B43" w14:textId="77777777" w:rsidR="00A333BF" w:rsidRDefault="00A333B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0D3DD9"/>
    <w:rsid w:val="000F3854"/>
    <w:rsid w:val="0015074B"/>
    <w:rsid w:val="0029639D"/>
    <w:rsid w:val="00325E30"/>
    <w:rsid w:val="00326F90"/>
    <w:rsid w:val="00A00BE6"/>
    <w:rsid w:val="00A333BF"/>
    <w:rsid w:val="00AA1D8D"/>
    <w:rsid w:val="00B47730"/>
    <w:rsid w:val="00B849F5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792874C"/>
  <w14:defaultImageDpi w14:val="300"/>
  <w15:docId w15:val="{23250B33-F4B9-4B4B-AE55-B365DA9D6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9"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A333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3267</Words>
  <Characters>18623</Characters>
  <Application>Microsoft Office Word</Application>
  <DocSecurity>0</DocSecurity>
  <Lines>155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21847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Кони Лира</dc:title>
  <dc:subject/>
  <dc:creator>Роджер Желязны</dc:creator>
  <cp:keywords/>
  <dc:description/>
  <cp:lastModifiedBy>Andrey Piskunov</cp:lastModifiedBy>
  <cp:revision>7</cp:revision>
  <dcterms:created xsi:type="dcterms:W3CDTF">2013-12-23T23:15:00Z</dcterms:created>
  <dcterms:modified xsi:type="dcterms:W3CDTF">2025-07-08T22:49:00Z</dcterms:modified>
  <cp:category/>
</cp:coreProperties>
</file>