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BABA" w14:textId="4F51C173" w:rsidR="00AE5B6B" w:rsidRPr="003F1FE6" w:rsidRDefault="00AE5B6B" w:rsidP="003F1FE6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32"/>
          <w:lang w:val="ru-RU"/>
        </w:rPr>
      </w:pPr>
      <w:r w:rsidRPr="003F1FE6">
        <w:rPr>
          <w:rFonts w:ascii="Verdana" w:hAnsi="Verdana"/>
          <w:i w:val="0"/>
          <w:iCs w:val="0"/>
          <w:color w:val="000000"/>
          <w:sz w:val="32"/>
          <w:lang w:val="ru-RU"/>
        </w:rPr>
        <w:t>Ангел, темный ангел</w:t>
      </w:r>
    </w:p>
    <w:p w14:paraId="0E773E62" w14:textId="459DD80D" w:rsidR="00A305F0" w:rsidRPr="003F1FE6" w:rsidRDefault="00A305F0" w:rsidP="003F1FE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F1FE6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4337487D" w14:textId="2F93AC9D" w:rsidR="00AE5B6B" w:rsidRPr="003F1FE6" w:rsidRDefault="00A305F0" w:rsidP="00303B82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lang w:val="ru-RU"/>
        </w:rPr>
      </w:pPr>
      <w:r w:rsidRPr="003F1FE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П</w:t>
      </w:r>
      <w:r w:rsidR="00AE5B6B" w:rsidRPr="003F1FE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еревод С. Сухинова</w:t>
      </w:r>
    </w:p>
    <w:p w14:paraId="3AE4B1D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88259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вошел в здание аэропорта и спустился в зал ожидания. Когда объявили посадку на его рейс, он направился к месту регистрации. Ему было пятьдесят пять лет, и в правой руке он нес небольшой чемодан. Когда он подошел к движущейся ленте транспортера, чтобы поставить на нее багаж, прямо перед ним вспыхнула завеса огня. Дюжина голов остальных пассажиров повернулась в этом направлении. Кое-кто заметил в пламени темную фигуру. Затем послышалось негромкое «крак-к», черный силуэт исчез, а человек упал ничком на пол. Заключение о его смерти гласило: «Умер по естественной причине».</w:t>
      </w:r>
    </w:p>
    <w:p w14:paraId="6C1684B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Это было правдой. Чистой, чистейшей правдой.</w:t>
      </w:r>
    </w:p>
    <w:p w14:paraId="36EF4F1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5BA8FC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Поставив бокал с шампанским на стол, он не спеша раздел ее донага, разбрасывая одежду по комнате. Его руки жадно скользили по округлым прелестям ее тела, а затем бесцеремонно бросили ее на кровать. Она с замиранием сердца следила, как он навис над ней, опираясь на локти, и поцеловал в губы.</w:t>
      </w:r>
    </w:p>
    <w:p w14:paraId="312BB93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Последовала вспышка света, и она почувствовала, как внезапно одеревенело тело. Завизжав, она успела разглядеть в углу комнаты темную фигуру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это был Ангел Смерти.</w:t>
      </w:r>
    </w:p>
    <w:p w14:paraId="756E261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Ее любовник умер, и также по естественной причине.</w:t>
      </w:r>
    </w:p>
    <w:p w14:paraId="1DB8EEE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работал в своей оранжерее, собирая опавшие листья и обрезая кусты и деревья. Это было его обычным утренним занятием вот уже два года. Он был почти шести футов роста, и его глаза имели цвет кристаллов йода. Лицо Стайна было угловатым, загорелым, черные волосы на висках покрывал серебристый налет.</w:t>
      </w:r>
    </w:p>
    <w:p w14:paraId="5AB272D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Неудачно повернувшись, он столкнул плечом глиняный горшок с полки. Не оборачиваясь, он машинально протянул руку, не глядя поймал горшок и поставил его на место.</w:t>
      </w:r>
    </w:p>
    <w:p w14:paraId="0AEC177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начал окапывать герань, когда браслет, надетый на его левое запястье, внезапно зажужжал. Нажав еле заметную кнопку на торце браслета, он сказал:</w:t>
      </w:r>
    </w:p>
    <w:p w14:paraId="1E4D120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Да?</w:t>
      </w:r>
    </w:p>
    <w:p w14:paraId="0DB8D88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Стайн, вы любите человеческие расы, рассеянные по Вселенной? А заодно и все остальные существа, созданные природой?</w:t>
      </w:r>
    </w:p>
    <w:p w14:paraId="0756976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Конечно,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ответил он, узнавая хриплый голос Моргенгарда.</w:t>
      </w:r>
    </w:p>
    <w:p w14:paraId="1FFBB37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Тогда приготовьтесь к небольшому путешествию во времени и явитесь в Зал Теней.</w:t>
      </w:r>
    </w:p>
    <w:p w14:paraId="161FF28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Но я ушел в отставку,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запротестовал Стайн.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Более молодые специалисты дадут мне сто очков форы.</w:t>
      </w:r>
    </w:p>
    <w:p w14:paraId="62A733C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Последнее медицинское обследование говорит о том, что ваша реакция осталась по-прежнему прекрасной,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скрипуче возразил Моргенгард,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Вы пока еще в десятке лучших. В отставку вас отправили исключительно из-за преклонного возраста. Остаток дней вы имеете право наслаждаться жизнью по своему вкусу. Вам не приказывают сделать то, о чем я говорю. Это только просьба. Но должен отметить, что вы получите достаточную материальную компенсацию за ваши усилия. Кроме того, вы вновь займетесь своим любимым делом.</w:t>
      </w:r>
    </w:p>
    <w:p w14:paraId="4379346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Чего вы хотите?</w:t>
      </w:r>
    </w:p>
    <w:p w14:paraId="1BDB28B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Приходите в Зал Теней, но на этот раз не в форме, а в своей обычной цивильной одежде. Захватите с собой перчатки, а также все необходимое, включая пищу, для двухнедельной командировки.</w:t>
      </w:r>
    </w:p>
    <w:p w14:paraId="41B6705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Хорошо.</w:t>
      </w:r>
    </w:p>
    <w:p w14:paraId="0EFF99D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Связь отключилась, Стайн закончил обрабатывать герань, а затем вернулся в свою квартиру.</w:t>
      </w:r>
    </w:p>
    <w:p w14:paraId="7EBE5CD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Насколько он знал, никого из отставников не вызывали в Зал Теней. Впрочем, он мог и ошибаться.</w:t>
      </w:r>
    </w:p>
    <w:p w14:paraId="67FDA99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5F999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 xml:space="preserve">Ее звали Галатея, она имела рыжие волосы и стройную, пяти футов высоты, фигуру. Была она зеленоглаза и хрупка. Мужчины считали Галатею привлекательной, но почему-то избегали ее общества. Она жила в большом старом </w:t>
      </w:r>
      <w:r w:rsidRPr="003F1FE6">
        <w:rPr>
          <w:rFonts w:ascii="Verdana" w:hAnsi="Verdana"/>
          <w:color w:val="000000"/>
          <w:sz w:val="20"/>
          <w:lang w:val="ru-RU"/>
        </w:rPr>
        <w:lastRenderedPageBreak/>
        <w:t>доме на окраине Киборга, древнего города на планете Анкус в системе Кита. Она сама содержала себя и даже имела акции киборгской энергетической компании.</w:t>
      </w:r>
    </w:p>
    <w:p w14:paraId="3392FA6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жила одна, если не считать механических слуг. В своем гардеробе и обстановке комнат она предпочитала темные тона. Иногда она играла в теннис или занималась фехтованием в местном спортивном центре. Галатея всегда побеждала. Она заказывала большое количество химикалий у местного оптового торговца. Мужчины, которые встречались с ней, говорили, что она глупа, блестяща, суперсексуальна, жеманна, помешана на идее самоубийства, что у нее масса поклонников, немного друзей, ни одного кавалера, а ее любовники были соседям неизвестны. Говорили, что у нее дома целая лаборатория, где она занимается неизвестными исследованиями.</w:t>
      </w:r>
    </w:p>
    <w:p w14:paraId="289C6FF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806C4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Мы не знаем ответа на это,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Симул.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 него нет защиты. Потому я должен отбыть срочно и секретно.</w:t>
      </w:r>
    </w:p>
    <w:p w14:paraId="1DC71BA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Подожди,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попросила она.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Ты же не готов еще к тому, чтобы выжить самостоятельно. Может быть, через месяц...</w:t>
      </w:r>
    </w:p>
    <w:p w14:paraId="7A7C245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Слишком долго, слишком долго, мы боимся,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возразил Симул.</w:t>
      </w:r>
    </w:p>
    <w:p w14:paraId="078BF00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Сомневаешься, что моя сила способна защитить тебя?</w:t>
      </w:r>
    </w:p>
    <w:p w14:paraId="1E85350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Симул сделал паузу, размышляя, а затем ответил:</w:t>
      </w:r>
    </w:p>
    <w:p w14:paraId="7751507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Нет. Вы можете спасти меня, но вопрос стоит так: «А стоит ли делать это?» Стоит ли? Берегите себя. Мы любим вас. Это может оказаться сложнее, чем вы думаете.</w:t>
      </w:r>
    </w:p>
    <w:p w14:paraId="05890B8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Посмотрим,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сказала она/— А пока ты останешься.</w:t>
      </w:r>
    </w:p>
    <w:p w14:paraId="758AE35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Галатея поставила его на книжную полку в своей библиотеке, рядом с «Лиром». Здесь он и остался.</w:t>
      </w:r>
    </w:p>
    <w:p w14:paraId="6C41A45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D4AFFD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подошел к ее двери и нажал на кнопку звонка. Через некоторое время она вышла на порог и спросила:</w:t>
      </w:r>
    </w:p>
    <w:p w14:paraId="3144B6C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Чем обязана?</w:t>
      </w:r>
    </w:p>
    <w:p w14:paraId="3425304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Меня зовут Стайн,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объяснил он.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Я случайно узнал, что вы прекрасно играете в теннис. Видите ли, я хочу принять участие в открытом первенстве Киборга среди смешанных пар. Я неплохой игрок. Не хотите ли стать моей партнершей?</w:t>
      </w:r>
    </w:p>
    <w:p w14:paraId="11B93BC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Неплохой?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недоверчиво спросила она, впуская его в гостиную.</w:t>
      </w:r>
    </w:p>
    <w:p w14:paraId="0A36248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Лучшего вы здесь не найдете.</w:t>
      </w:r>
    </w:p>
    <w:p w14:paraId="5A24C2A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Ловите,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внезапно сказала она и, схватив мраморную статуэтку, кинула ему в лицо.</w:t>
      </w:r>
    </w:p>
    <w:p w14:paraId="4F4BAE6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поймал ее молниеносным движением руки, а затем поставил на место.</w:t>
      </w:r>
    </w:p>
    <w:p w14:paraId="256E47F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У вас хорошая реакция,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улыбнулась она.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Так и быть, я стану вашей партнершей.</w:t>
      </w:r>
    </w:p>
    <w:p w14:paraId="12CB781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Хотите сегодня пообедать со мной?</w:t>
      </w:r>
    </w:p>
    <w:p w14:paraId="22CAEE6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Зачем?</w:t>
      </w:r>
    </w:p>
    <w:p w14:paraId="5E28123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Почему бы и нет? Я никого не знаю в этом городе.</w:t>
      </w:r>
    </w:p>
    <w:p w14:paraId="4250E34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Хорошо. В восемь часов.</w:t>
      </w:r>
    </w:p>
    <w:p w14:paraId="342B5C2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заеду за вами.</w:t>
      </w:r>
    </w:p>
    <w:p w14:paraId="7E7B23B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Пока.</w:t>
      </w:r>
    </w:p>
    <w:p w14:paraId="55157A9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Пока.</w:t>
      </w:r>
    </w:p>
    <w:p w14:paraId="340C064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повернулся и пошел назад к городу, к своему отелю.</w:t>
      </w:r>
    </w:p>
    <w:p w14:paraId="4C59F0C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Конечно же, они выиграли теннисный турнир. Тем же вечером они танцевали и пили шампанское в ресторане, выделяясь среди ярко разодетой публики своими черными одеждами.</w:t>
      </w:r>
    </w:p>
    <w:p w14:paraId="3177602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Чем вы занимаетесь, Стайн?</w:t>
      </w:r>
    </w:p>
    <w:p w14:paraId="4BB0B22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Ничем особенным, кроме развлечений,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ответил он/— Видите ли, я вышел в отставку.</w:t>
      </w:r>
    </w:p>
    <w:p w14:paraId="54AF50E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 ваши-то тридцать?</w:t>
      </w:r>
    </w:p>
    <w:p w14:paraId="64C01D8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Тридцать два.</w:t>
      </w:r>
    </w:p>
    <w:p w14:paraId="393A0CA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пристально взглянула ему в лицо и мягко сжала его руку.</w:t>
      </w:r>
    </w:p>
    <w:p w14:paraId="030339A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чем заняты вы?</w:t>
      </w:r>
    </w:p>
    <w:p w14:paraId="2DC6B7B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тоже, как ни странно, в отставке. Развлекаюсь своими хобби и вообще делаю все, что хочу.</w:t>
      </w:r>
    </w:p>
    <w:p w14:paraId="3B82ECB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Чего бы вы хотели сейчас?</w:t>
      </w:r>
    </w:p>
    <w:p w14:paraId="28BFA49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Что-нибудь приятное.</w:t>
      </w:r>
    </w:p>
    <w:p w14:paraId="5B19D73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принес вам редкую орхидею с Гилагиана. Вы можете ее носить в ваших прекрасных волосах или приколоть к платью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словом, на ваш выбор. Я вручу ее вам, как только мы вернемся к нашему столику.</w:t>
      </w:r>
    </w:p>
    <w:p w14:paraId="0963740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О, эти орхидеи очень дорогие!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воскликнула она.</w:t>
      </w:r>
    </w:p>
    <w:p w14:paraId="4767698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Не очень, если выращивать их самому.</w:t>
      </w:r>
    </w:p>
    <w:p w14:paraId="6548BF0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 вы этим занимаетесь?</w:t>
      </w:r>
    </w:p>
    <w:p w14:paraId="32D55EF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Цветы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мое хобби,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улыбнулся он.</w:t>
      </w:r>
    </w:p>
    <w:p w14:paraId="3EA8E10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Сев за стол, они допили шампанское, и она стала разглядывать чудесный подарок своего нового знакомого. Зал ресторана был отделан в серебристых и черных тонах, музыка была нежной и мелодичной. Ее улыбка сияла, словно свеча над их столиком, и они выпили по рюмке ликера и попробовали по ложечке душистого десерта.</w:t>
      </w:r>
    </w:p>
    <w:p w14:paraId="6FCDA55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Ваша подача несравненна,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сделала комплимент она.</w:t>
      </w:r>
    </w:p>
    <w:p w14:paraId="3F4C74E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Благодарю, но ваша превосходит мою.</w:t>
      </w:r>
    </w:p>
    <w:p w14:paraId="732DEFF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Чем вы занимались до того, как вышли в отставку?</w:t>
      </w:r>
    </w:p>
    <w:p w14:paraId="445C21C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был кассиром. А вы?</w:t>
      </w:r>
    </w:p>
    <w:p w14:paraId="1D88FF7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Вела счета дебиторов для большого концерна.</w:t>
      </w:r>
    </w:p>
    <w:p w14:paraId="2BBCBA0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Тогда мы почти коллеги.</w:t>
      </w:r>
    </w:p>
    <w:p w14:paraId="0239F49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Похоже. Чем вы намереваетесь заняться теперь?</w:t>
      </w:r>
    </w:p>
    <w:p w14:paraId="046A02D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Для начала я хотел бы встречаться с вами почаще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пока не уеду из города.</w:t>
      </w:r>
    </w:p>
    <w:p w14:paraId="71FC3A8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 как долго вы рассчитываете пробыть здесь?</w:t>
      </w:r>
    </w:p>
    <w:p w14:paraId="745EACB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Сколько захочу или сколько вы пожелаете.</w:t>
      </w:r>
    </w:p>
    <w:p w14:paraId="6F13FAD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Тогда давайте закончим с нашим шербетом. Поскольку вы настаиваете на том, чтобы наш общий приз достался именно мне, то я приглашаю вас в гости.</w:t>
      </w:r>
    </w:p>
    <w:p w14:paraId="6C8BADC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поцеловал ее руку и потерся щекой о тыльную сторону ее ладони. На мгновение их глаза встретились, и между ними словно проскочила электрическая искра. Они улыбнулись.</w:t>
      </w:r>
    </w:p>
    <w:p w14:paraId="4597704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Спустя некоторое время он отвез Галатею домой.</w:t>
      </w:r>
    </w:p>
    <w:p w14:paraId="5DBA654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CC0B5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прижал ее к себе, и их губы встретились. Они стояли в фойе ее старого, перестроенного дома на окраине Киборга, планеты Анкус звездной системы Кита. Один из механических слуг взял их плащи и двуручный золотой теннисный приз, дверь мягко закрылась, и зажглось ночное освещение.</w:t>
      </w:r>
    </w:p>
    <w:p w14:paraId="78DBEB6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Останьтесь,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тихо сказала она.</w:t>
      </w:r>
    </w:p>
    <w:p w14:paraId="27E3F19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Прекрасно.</w:t>
      </w:r>
    </w:p>
    <w:p w14:paraId="6EB7256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повела гостя в спальню, погруженную в уютный полумрак, обставленную мягкой мебелью, с фреской на одной из стен. Стайн сел на зеленый диван, зажег две сигареты, а Галатея тем временем наполнила два бокала и присоединилась к нему.</w:t>
      </w:r>
    </w:p>
    <w:p w14:paraId="03230FE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У вас очень мило,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он, затягиваясь.</w:t>
      </w:r>
    </w:p>
    <w:p w14:paraId="7325D3F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Вам нравится моя фреска?</w:t>
      </w:r>
    </w:p>
    <w:p w14:paraId="0D420D7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еще не разглядел ее как следует.</w:t>
      </w:r>
    </w:p>
    <w:p w14:paraId="3A0B718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 вы не пригубили вино.</w:t>
      </w:r>
    </w:p>
    <w:p w14:paraId="640E7BE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Знаю.</w:t>
      </w:r>
    </w:p>
    <w:p w14:paraId="1AB4AB3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Их руки встретились, и Стайн, отставив полный бокал, привлек ее к себе. Закрыв глаза, она полностью отдалась долгому поцелую, а затем резко отстранилась.</w:t>
      </w:r>
    </w:p>
    <w:p w14:paraId="2019CD8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Вы очень отличаетесь от большинства мужчин,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18ED83E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вы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 большинства женщин.</w:t>
      </w:r>
    </w:p>
    <w:p w14:paraId="6AE973E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Вам не кажется, что в комнате стало слишком жарко?</w:t>
      </w:r>
    </w:p>
    <w:p w14:paraId="190F657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Согласен,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7EB4614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04622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Где-то шел дождь. Обычный или искусственный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где-то идет дождь, когда бы вы об этом ни подумали. Помните об этом всегда, если можете.</w:t>
      </w:r>
    </w:p>
    <w:p w14:paraId="6835E36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Дюжина дней прошла после финала Киборга среди смешанных пар. Каждое утро Стайн и Галатея вместе отправлялись куда-нибудь. Его рука лежала то на ее локте, то на талии. Она показывала своему новому другу город. Они часто смеялись, и небо было розовым, и дул нежный ветер, и над далекими скалами горел нимб от лучей солнца, преломленных в утренней дымке.</w:t>
      </w:r>
    </w:p>
    <w:p w14:paraId="7661EEE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Однажды, когда они сидели в спальне, он спросил о фреске.</w:t>
      </w:r>
    </w:p>
    <w:p w14:paraId="2618451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О, здесь изображены многие важные вехи развития человеческой цивилизации,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сказала она.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Фигура слева, созерцающая полет птиц,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это Леонардо да Винчи, решивший, что и человек может летать. Немного выше ты видишь две фигуры, поднимающиеся по извилистой дороге. Это Данте и Вергилий, возвращающиеся из своего путешествия в ад. Худой мужчина слева от них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Джон Локк. В руке он держит свой труд «Опыт о человеческом разуме». А в середине виден маленький человек с перевернутой восьмеркой в руках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Альберт Эйнштейн.</w:t>
      </w:r>
    </w:p>
    <w:p w14:paraId="0C1EECA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кто этот слепой старик, стоящий рядом с пылающим городом?</w:t>
      </w:r>
    </w:p>
    <w:p w14:paraId="19699B1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Гомер.</w:t>
      </w:r>
    </w:p>
    <w:p w14:paraId="036F5B5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Почему все они собраны на этой фреске?</w:t>
      </w:r>
    </w:p>
    <w:p w14:paraId="62108D0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Потому что они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это то, о чем человечество никогда не должно забывать.</w:t>
      </w:r>
    </w:p>
    <w:p w14:paraId="2FFEE64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Не понимаю. Я и не забывал о них. А почему вся правая сторона фрески пока закрашена в серый цвет?</w:t>
      </w:r>
    </w:p>
    <w:p w14:paraId="60D566D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Потому что за последнее столетие не появилось ничего достойного. Все ныне планируется, предписывается, регулируется...</w:t>
      </w:r>
    </w:p>
    <w:p w14:paraId="75D65A2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...и нет ни войн, ни голода, ни революций, и большинство обитаемых миров процветает. Только не рассказывай мне, сколь прекрасны были века Хаоса. Сама-то ты читала о них только в книгах. Кстати, все ценное, что было создано человечеством в прежние века, используется и теперь.</w:t>
      </w:r>
    </w:p>
    <w:p w14:paraId="3B4CAE0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Да, но что нового было к этому добавлено?</w:t>
      </w:r>
    </w:p>
    <w:p w14:paraId="07BC4CA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Масштабность и легкость, с которыми старые идеи реализуются во всех обитаемых мирах. Только не читай мне проповеди о прогрессе! Не каждое изменение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благо, а лишь то, что приносит пользу. Кроме того, за последнее время было создано кое-что грандиозное, не имеющее аналогов в прошлом. Я бы мог запросто закончить твою фреску...</w:t>
      </w:r>
    </w:p>
    <w:p w14:paraId="5DD693C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Изобразив на ней гигантскую машину, рядом с которой стоит Ангел Смерти?</w:t>
      </w:r>
    </w:p>
    <w:p w14:paraId="0BEF96E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Ты ошибаешься. Это были бы сады Эдема.</w:t>
      </w:r>
    </w:p>
    <w:p w14:paraId="017CE77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рассмеялась.</w:t>
      </w:r>
    </w:p>
    <w:p w14:paraId="2FC7DDD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Подстриженные газонокосилкой, с тщательно обрезанными деревьями, между которыми ходят тщательно отобранные по генетическим признакам твари, все по паре?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 иронией сказала она.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И между ними реет черной тенью Ангел Смерти, отмеряющий всем и каждому годы жизни и мгновения смерти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естественно, ради мировой гармонии?</w:t>
      </w:r>
    </w:p>
    <w:p w14:paraId="2196BB1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взял Галатею за руку.</w:t>
      </w:r>
    </w:p>
    <w:p w14:paraId="2E93CD2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Быть может, ты права,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он.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Я говорю только о том, как вещи видятся мне.</w:t>
      </w:r>
    </w:p>
    <w:p w14:paraId="77328CB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опустила голову.</w:t>
      </w:r>
    </w:p>
    <w:p w14:paraId="694E84B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может быть, прав именно ты,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тихо ответила она/— Не знаю... Мне только кажется, что должен существовать какой-то противовес этому удивительному механизму, управляющему нашими жизнями так, что мы становимся словно бы растениями в оранжерее. Нас можно посеять, подкормить удобрениями, обрезать перед плодоношением, а затем вырвать прямо с корнями...</w:t>
      </w:r>
    </w:p>
    <w:p w14:paraId="044561E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У тебя есть какие-нибудь альтернативные предложения?</w:t>
      </w:r>
    </w:p>
    <w:p w14:paraId="74CAA2F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Ты читал мои статьи?</w:t>
      </w:r>
    </w:p>
    <w:p w14:paraId="1CDA4D0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Боюсь, что нет. Я по уши завяз в своем саду, и, кроме того, я играю в теннис. Больше ни на что у меня не хватает времени.</w:t>
      </w:r>
    </w:p>
    <w:p w14:paraId="7DC9A5A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выдвинула гипотезу о том, что хомо сапиенс, оказавшись в сетях излишне регулируемой, почти механизированной жизни, теряет постепенно свои человеческие черты. Он становится винтиком, способным лишь вращаться в своем узком резьбовом гнездышке, как ему и предписано. Например, мог бы ты починить миксер, если бы тот сломался?</w:t>
      </w:r>
    </w:p>
    <w:p w14:paraId="3BE627D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Да.</w:t>
      </w:r>
    </w:p>
    <w:p w14:paraId="0793CB0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Тогда ты очень необычный мужчина. Большинство людей позвали бы робота, специалиста по ремонту бытовой техники.</w:t>
      </w:r>
    </w:p>
    <w:p w14:paraId="4BDFEC6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пожал плечами.</w:t>
      </w:r>
    </w:p>
    <w:p w14:paraId="687C519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Но дело не только в том, что каждый из нас передает часть своих функций различным механизмам. Что-то существует и вне нас, вне общества... Оно рассеяно повсюду и, словно невидимый пресс, выдавливает из нас все человеческое, оставшееся от прошлых веков...</w:t>
      </w:r>
    </w:p>
    <w:p w14:paraId="04527CC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Что ты имеешь в виду?</w:t>
      </w:r>
    </w:p>
    <w:p w14:paraId="6B8981E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Почему человечество стало в последнее время двигаться по горизонтальной линии, а не по восходящей кривой? Одна из причин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гениальные люди исчезли, они стали умирать юными.</w:t>
      </w:r>
    </w:p>
    <w:p w14:paraId="15489FA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Не может быть!</w:t>
      </w:r>
    </w:p>
    <w:p w14:paraId="1E21C0E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сознательно лишь недавно опубликовала свои наиболее важные статьи, и меня сразу же навестил Ангел Смерти. Это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лучшее доказательство моей правоты.</w:t>
      </w:r>
    </w:p>
    <w:p w14:paraId="0FF1513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улыбнулся:</w:t>
      </w:r>
    </w:p>
    <w:p w14:paraId="37C50D1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Ты жива до сих пор, и это доказывает как раз обратное.</w:t>
      </w:r>
    </w:p>
    <w:p w14:paraId="1D93CCA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Галатея вернула ему улыбку. Он зажег две сигареты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для себя и для нее, а затем без особого интереса спросил:</w:t>
      </w:r>
    </w:p>
    <w:p w14:paraId="4A1DE27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на какую тему были статьи?</w:t>
      </w:r>
    </w:p>
    <w:p w14:paraId="77863FA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Сохранение эмоциональности.</w:t>
      </w:r>
    </w:p>
    <w:p w14:paraId="7445DC7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Тема кажется вполне невинной.</w:t>
      </w:r>
    </w:p>
    <w:p w14:paraId="37287F0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Возможно.</w:t>
      </w:r>
    </w:p>
    <w:p w14:paraId="279D09E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Что ты хочешь сказать этим «возможно»? Возможно, я не понимаю тебя.</w:t>
      </w:r>
    </w:p>
    <w:p w14:paraId="4E90BF4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Тебе это только кажется. Эмоциональность есть эстетическая форма разума, которую можно сознательно культивировать. Я предлагаю метод, с помощью которого это можно сделать.</w:t>
      </w:r>
    </w:p>
    <w:p w14:paraId="2206C5A9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 как же?</w:t>
      </w:r>
    </w:p>
    <w:p w14:paraId="78D9A71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слегка наклонила голову, вглядываясь в лицо Стайна, а затем сказала:</w:t>
      </w:r>
    </w:p>
    <w:p w14:paraId="50EB9D6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Пойдем, я покажу тебе кое-что.</w:t>
      </w:r>
    </w:p>
    <w:p w14:paraId="7A0365D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направилась в лабораторию. Стайн последовал за ней. Он достал из внутреннего кармана пиджака черные перчатки и не спеша надел их, а затем засунул руки в карманы.</w:t>
      </w:r>
    </w:p>
    <w:p w14:paraId="6F66E3F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Симул!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позвала Галатея. Крошечное существо, сидевшее перед читающей машиной, немедленно перебежало по протянутой руке и уселось на плече хозяйки.</w:t>
      </w:r>
    </w:p>
    <w:p w14:paraId="5945368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Это одно из многих существ, которые я создала в своей лаборатории.</w:t>
      </w:r>
    </w:p>
    <w:p w14:paraId="4F4AB0B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Многих?</w:t>
      </w:r>
    </w:p>
    <w:p w14:paraId="7F6B239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Их уже перевезли на другие планеты. Большую часть объема этих крошек составляет мозг. У них нет стремления создать свою расу, конкурирующую с человеческой. Они хотят лишь учиться и учить всех, кто того пожелает. Они не боятся личной смерти, поскольку телепатически связаны друг с другом, и мозг каждого из них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часть коллективного Мозга. Кроме просветительской миссии, у них нет никаких целей и даже увлечений. Симул и его собратья никогда не будут представлять угрозы для людей, я знаю это, ведь я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их мать. Возьми-ка Симула в руки, полюбуйся на него и спроси о чем-нибудь. Симул, это Стайн. Стайн, это Симул.</w:t>
      </w:r>
    </w:p>
    <w:p w14:paraId="4C423FE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протянул правую руку, и Симул прыгнул на раскрытую ладонь. Стайн принялся с любопытством разглядывать крошечное шестиногое существо с беспокойным, почти человеческим лицом. Почти. Но не совсем. Оно не было отмечено теми характерными особенностями, по которым одно выражение человеческого лица называют злым, а другое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добрым. Уши Симула были относительно большими, а на безволосой макушке дрожали два стебелька-антенны. На малюсеньких губах Симула светилась постоянная улыбка, и Стайн невольно улыбнулся в ответ.</w:t>
      </w:r>
    </w:p>
    <w:p w14:paraId="2499B91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Привет,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он, и Симул ответил на удивление густым, мягким голосом:</w:t>
      </w:r>
    </w:p>
    <w:p w14:paraId="385D6D3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Доставьте мне удовольствие, сэр.</w:t>
      </w:r>
    </w:p>
    <w:p w14:paraId="7334692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понимающе кивнул и спросил:</w:t>
      </w:r>
    </w:p>
    <w:p w14:paraId="3CB27BD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Что может сравниться в прелести с ласковым июньским днем?</w:t>
      </w:r>
    </w:p>
    <w:p w14:paraId="2644F6F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Конечно, леди Галатея, к которой я теперь вернусь,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ответил Симул и перепрыгнул на ладонь хозяйки.</w:t>
      </w:r>
    </w:p>
    <w:p w14:paraId="3EC2324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Она прижала Симула к груди.</w:t>
      </w:r>
    </w:p>
    <w:p w14:paraId="3B0E8BA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Эти черные перчатки...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сказала она, нахмурившись,</w:t>
      </w:r>
    </w:p>
    <w:p w14:paraId="38106DA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надел их потому, что не знал, каким существом может оказаться твой Симул. А вдруг он кусается? Отдай его мне, я хочу задать ему еще несколько вопросов...</w:t>
      </w:r>
    </w:p>
    <w:p w14:paraId="694C177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Ее лицо исказила злая улыбка.</w:t>
      </w:r>
    </w:p>
    <w:p w14:paraId="272CB14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Вы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глупец!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звонким голосом сказала она.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Уберите ваши кровавые руки, если не хотите умереть! Неужели вам не ясно, кто я?</w:t>
      </w:r>
    </w:p>
    <w:p w14:paraId="7899DF7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опустил глаза.</w:t>
      </w:r>
    </w:p>
    <w:p w14:paraId="421E969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не знал этого...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2A833DA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E1D92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В Зале Теней Моргенгарда тысячи Ангелов Смерти стояли за дверями транспортных кабин, ожидая приказов. Моргенгард, контролирующий все изменения в цивилизованном мире, непрерывно инструктировал своих Ангелов, тратя на это от десяти секунд до полутора минут. Затем он хлопал в невидимые металлические ладоши и с громовым звуком отправлял Ангелов в нужные точки обитаемой части Вселенной. Секунду спустя в опустевшей было кабинке вспыхивал белый огонь, и вновь появившийся Ангел докладывал о результате своей миссии одним словом: «Сделано». Затем следовал очередной инструктаж и новая миссия.</w:t>
      </w:r>
    </w:p>
    <w:p w14:paraId="7E53CB8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Ангелы Смерти, любой из десяти тысяч безымянных мужчин и женщин, на чьих плечах были выжжены клейма Моргенгарда, были отобраны перед рождением по генетическим признакам, включающим высокую восприимчивость и быстрые рефлексы, проходили специальное обучение как профессиональные убийцы и получали усиленное питание. К четырнадцати годам они могли получить назначение на службу Моргенгарду, машине размером в город, созданной за пятнадцать лет усилиями всех цивилизованных миров и призванной управлять этими мирами вместо людей. Будучи окончательно принятыми на службу, они проходили двухгодичный курс специальной тренировки. К концу этого срока тело служителя смерти имело встроенный арсенал оружия и множество защитных устройств. Рефлексы Ангелов были доведены до совершенства с помощью химических стимуляторов.</w:t>
      </w:r>
    </w:p>
    <w:p w14:paraId="6FB42CF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Они работали восемь часов в день, с двумя короткими перерывами на кофе и часовым перерывом на обед. В неделю, как и все остальные граждане, они имели два выходных дня. Также им полагалось два отпуска ежегодно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учитывая сложные условия труда.</w:t>
      </w:r>
    </w:p>
    <w:p w14:paraId="6E2E1D0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Отслужив четырнадцать лет, они имели право выйти в отставку, тем более что в тридцать их реакция ухудшалась. Но место ветеранов сразу же занимала способная молодежь, так что в любой момент все десять тысяч черных вершителей судеб находились в строю.</w:t>
      </w:r>
    </w:p>
    <w:p w14:paraId="7A1B936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Ангелы Смерти были осью, вокруг которой вращалась вся человеческая цивилизация. Если бы не они, население обитаемых миров то и дело вздымалось бы ввысь, словно цунами; если бы не они, уголовники стали бы судить судей и выносить приговоры прокурорам; если бы не они, ход истории совершал бы нежелательные зигзаги.</w:t>
      </w:r>
    </w:p>
    <w:p w14:paraId="0EF2500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Ангел Смерти могуществен и беспощаден. Темная фигура могла неспешно пройтись по улицам и оставить город пустым и безжизненным.</w:t>
      </w:r>
    </w:p>
    <w:p w14:paraId="00F5CBC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возникал в яростной вспышке света и исчезал, сопровождаемый раскатом грома; он и его смертоносные черные перчатки были воспеты в легендах, мифах и фольклоре; для сотен миллиардов людей он был одним существом.</w:t>
      </w:r>
    </w:p>
    <w:p w14:paraId="70976EF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И все это было правдой. Чистой, чистейшей правдой.</w:t>
      </w:r>
    </w:p>
    <w:p w14:paraId="7C88626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Темный Ангел был бессмертен.</w:t>
      </w:r>
    </w:p>
    <w:p w14:paraId="1734E89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Порой случалось маловероятное, и очередной посланец Моргенгарда возникал перед вооруженным и мужественным человеком, имевшим также отличную реакцию. Иногда человек стрелял первым и превращал темную фигуру в груду дымящейся плоти. Но останки мгновенно исчезали, и, словно из пепла, поднимался другой Ангел.</w:t>
      </w:r>
    </w:p>
    <w:p w14:paraId="63CC69A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Такое случалось нечасто, и второй посланец всегда завершал работу первого.</w:t>
      </w:r>
    </w:p>
    <w:p w14:paraId="33FD583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Впервые за время существования Моргенгарда произошло иное.</w:t>
      </w:r>
    </w:p>
    <w:p w14:paraId="192D690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Одно за другим в семи кабинках появились истекающие кровью тела бывших Ангелов.</w:t>
      </w:r>
    </w:p>
    <w:p w14:paraId="7E231CD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И тогда был вызван Стайн, один из десяти лучших.</w:t>
      </w:r>
    </w:p>
    <w:p w14:paraId="24164224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Вы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Темный Ангел, Меч Моргенгарда,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сказала она холодно.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Я и не думала влюбляться в вас.</w:t>
      </w:r>
    </w:p>
    <w:p w14:paraId="04F4376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А я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в вас, Галатея. Но будь вы даже обычной смертной женщиной, куда более беззащитной, чем некий Темный Ангел, ушедший в отставку и как две капли воды похожий на вас,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я и тогда бы, клянусь, не тронул вас! Вы могли десятки раз выстрелить мне в спину, как это было с теми семерыми, но не сделали этого. И я мог сделать это десятки раз, но не захотел.</w:t>
      </w:r>
    </w:p>
    <w:p w14:paraId="27FEE3A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Хотелось бы верить в это, Стайн.</w:t>
      </w:r>
    </w:p>
    <w:p w14:paraId="786F769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Я ухожу. Вам не надо бояться меня.</w:t>
      </w:r>
    </w:p>
    <w:p w14:paraId="6724AC22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повернулся и пошел к двери.</w:t>
      </w:r>
    </w:p>
    <w:p w14:paraId="04EC802D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Куда ты?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7FFE006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Назад, в свой отель. Я хочу поскорее вернуться и отдать рапорт Моргенгарду.</w:t>
      </w:r>
    </w:p>
    <w:p w14:paraId="4E63841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И что ты скажешь?</w:t>
      </w:r>
    </w:p>
    <w:p w14:paraId="5ACFDB4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Не оборачиваясь, он покачал головой и вышел из дома.</w:t>
      </w:r>
    </w:p>
    <w:p w14:paraId="731CC42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знал, что скажет.</w:t>
      </w:r>
    </w:p>
    <w:p w14:paraId="319D17C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A71060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стоял в Зале Теней, перед мрачной громадой, называемой Моргенгардом. Он был Темным Ангелом, отставником, заслуженным ветераном смерти. Наконец в громкоговорителе послышалось шуршание, и знакомый хриплый голос произнес:</w:t>
      </w:r>
    </w:p>
    <w:p w14:paraId="0E2C2B37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Рапорт!</w:t>
      </w:r>
    </w:p>
    <w:p w14:paraId="4F8285AA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Он не сказал обычное «сделано», а произнес нечто совсем иное:</w:t>
      </w:r>
    </w:p>
    <w:p w14:paraId="5D4EBCC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Совершенно конфиденциально.</w:t>
      </w:r>
    </w:p>
    <w:p w14:paraId="30ADC97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Во вспыхнувшем ослепительном свете он впервые увидел всю десятиэтажную громаду машины, нависающую над ним, словно стальная скала.</w:t>
      </w:r>
    </w:p>
    <w:p w14:paraId="161758B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Рапорт!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загремела она.</w:t>
      </w:r>
    </w:p>
    <w:p w14:paraId="18B22C1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сделал несколько шагов вперед и неожиданно сказал, сложив на груди руки в черных перчатках:</w:t>
      </w:r>
    </w:p>
    <w:p w14:paraId="0651FACC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Один вопрос, Моргенгард. Это верно, что ты уже пятнадцать лет управляешь Вселенной?</w:t>
      </w:r>
    </w:p>
    <w:p w14:paraId="120F1D6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—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Пятнадцать лет три месяца две недели четыре дня восемь часов четырнадцать минут и одиннадцать секунд,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ответила машина.</w:t>
      </w:r>
    </w:p>
    <w:p w14:paraId="68E8DD13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Тогда Стайн, сжав руки, резко выбросил их вперед.</w:t>
      </w:r>
    </w:p>
    <w:p w14:paraId="4876131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Моргенгард мгновенно отреагировал, поняв его замысел, но в тело Ангела не зря был встроен целый арсенал мощнейшего оружия и множество защитных средств; его рефлексы были отточены до совершенства, и хотя он и был отставником, но не зря входил в десятку лучших слуг Моргенгарда.</w:t>
      </w:r>
    </w:p>
    <w:p w14:paraId="74C85158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Эффект был ошеломляющим. Машина ответила могучим раскатом грома, но она не была профессиональным убийцей и не успела удалить взбунтовавшегося Ангела куда-нибудь в далекое Ничто.</w:t>
      </w:r>
    </w:p>
    <w:p w14:paraId="43E588F1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Темный Ангел имел настолько совершенную защиту что не мог уничтожить сам себя. Семеро Ангелов, посланные к Галатее, были убиты отраженными от ее экранов импульсами, чуть-чуть изменившими при этом свою частоту.</w:t>
      </w:r>
    </w:p>
    <w:p w14:paraId="57C355A6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Этим же методом воспользовался и Стайн. Он послал огненную вспышку в центр машины, которая отразила его, направив в грудь Ангела; та выдержала, и отраженный, изменявший частоту импульс ударил в механическое сердце Моргенгарда. Защита на этот раз не смогла парировать его, и ужасный огненный шар вздулся над городом, который на самом деле был гигантской машиной.</w:t>
      </w:r>
    </w:p>
    <w:p w14:paraId="7BB9A1CF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Стайн перед смертью успел подумать: «Прав я или нет, но Симул и его собратья теперь получат несколько лет. Может быть, люди за это время немного изменятся, и...»</w:t>
      </w:r>
    </w:p>
    <w:p w14:paraId="1B81809B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А где-то сияло солнце, в недрах которого бурлила вечная феникс-реакция. Где-то сияло солнце, когда бы вы об этом ни подумали. Помните об этом всегда, если можете. Это очень важно.</w:t>
      </w:r>
    </w:p>
    <w:p w14:paraId="522F7E45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0BED3E" w14:textId="77777777" w:rsidR="00AE5B6B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F1FE6">
        <w:rPr>
          <w:rFonts w:ascii="Verdana" w:hAnsi="Verdana"/>
          <w:color w:val="000000"/>
          <w:sz w:val="20"/>
          <w:lang w:val="ru-RU"/>
        </w:rPr>
        <w:t>Галатея помнила об этом. И мы помним</w:t>
      </w:r>
      <w:r w:rsidRPr="003F1FE6">
        <w:rPr>
          <w:rFonts w:ascii="Verdana" w:hAnsi="Verdana"/>
          <w:color w:val="000000"/>
          <w:sz w:val="20"/>
        </w:rPr>
        <w:t> </w:t>
      </w:r>
      <w:r w:rsidRPr="003F1FE6">
        <w:rPr>
          <w:rFonts w:ascii="Verdana" w:hAnsi="Verdana"/>
          <w:color w:val="000000"/>
          <w:sz w:val="20"/>
          <w:lang w:val="ru-RU"/>
        </w:rPr>
        <w:t>— и о ней тоже.</w:t>
      </w:r>
    </w:p>
    <w:p w14:paraId="730DC50B" w14:textId="7B9924A2" w:rsidR="00722BB1" w:rsidRPr="003F1FE6" w:rsidRDefault="00AE5B6B" w:rsidP="003F1F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F1FE6">
        <w:rPr>
          <w:rFonts w:ascii="Verdana" w:hAnsi="Verdana"/>
          <w:color w:val="000000"/>
          <w:sz w:val="20"/>
        </w:rPr>
        <w:t>Мы все помним...</w:t>
      </w:r>
    </w:p>
    <w:sectPr w:rsidR="00722BB1" w:rsidRPr="003F1FE6" w:rsidSect="003F1F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7537" w14:textId="77777777" w:rsidR="00C16F81" w:rsidRDefault="00C16F81" w:rsidP="003F1FE6">
      <w:pPr>
        <w:spacing w:after="0" w:line="240" w:lineRule="auto"/>
      </w:pPr>
      <w:r>
        <w:separator/>
      </w:r>
    </w:p>
  </w:endnote>
  <w:endnote w:type="continuationSeparator" w:id="0">
    <w:p w14:paraId="42B4C544" w14:textId="77777777" w:rsidR="00C16F81" w:rsidRDefault="00C16F81" w:rsidP="003F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F982" w14:textId="77777777" w:rsidR="003F1FE6" w:rsidRDefault="003F1FE6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2CB5C8" w14:textId="77777777" w:rsidR="003F1FE6" w:rsidRDefault="003F1FE6" w:rsidP="003F1F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B5F2" w14:textId="1B621123" w:rsidR="003F1FE6" w:rsidRPr="003F1FE6" w:rsidRDefault="003F1FE6" w:rsidP="003F1FE6">
    <w:pPr>
      <w:pStyle w:val="Footer"/>
      <w:ind w:right="360"/>
      <w:rPr>
        <w:rFonts w:ascii="Arial" w:hAnsi="Arial" w:cs="Arial"/>
        <w:color w:val="999999"/>
        <w:sz w:val="20"/>
      </w:rPr>
    </w:pPr>
    <w:r w:rsidRPr="003F1F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B9CC" w14:textId="77777777" w:rsidR="003F1FE6" w:rsidRDefault="003F1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5E9B" w14:textId="77777777" w:rsidR="00C16F81" w:rsidRDefault="00C16F81" w:rsidP="003F1FE6">
      <w:pPr>
        <w:spacing w:after="0" w:line="240" w:lineRule="auto"/>
      </w:pPr>
      <w:r>
        <w:separator/>
      </w:r>
    </w:p>
  </w:footnote>
  <w:footnote w:type="continuationSeparator" w:id="0">
    <w:p w14:paraId="6E08EEC0" w14:textId="77777777" w:rsidR="00C16F81" w:rsidRDefault="00C16F81" w:rsidP="003F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9E2E" w14:textId="77777777" w:rsidR="003F1FE6" w:rsidRDefault="003F1F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2470A" w14:textId="71DABB10" w:rsidR="003F1FE6" w:rsidRPr="003F1FE6" w:rsidRDefault="003F1FE6" w:rsidP="003F1FE6">
    <w:pPr>
      <w:pStyle w:val="Header"/>
      <w:rPr>
        <w:rFonts w:ascii="Arial" w:hAnsi="Arial" w:cs="Arial"/>
        <w:color w:val="999999"/>
        <w:sz w:val="20"/>
      </w:rPr>
    </w:pPr>
    <w:r w:rsidRPr="003F1F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A61C" w14:textId="77777777" w:rsidR="003F1FE6" w:rsidRDefault="003F1F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03B82"/>
    <w:rsid w:val="00326F90"/>
    <w:rsid w:val="003F1FE6"/>
    <w:rsid w:val="00722BB1"/>
    <w:rsid w:val="00A305F0"/>
    <w:rsid w:val="00AA1D8D"/>
    <w:rsid w:val="00AE5B6B"/>
    <w:rsid w:val="00B47730"/>
    <w:rsid w:val="00C16F8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65249A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F1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Ангел, темный ангел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2025-07-08T22:49:00Z</dcterms:modified>
  <cp:category/>
</cp:coreProperties>
</file>