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8E76D" w14:textId="714DDF60" w:rsidR="00873DD9" w:rsidRPr="00F12054" w:rsidRDefault="00873DD9" w:rsidP="00F12054">
      <w:pPr>
        <w:pStyle w:val="Heading3"/>
        <w:keepNext w:val="0"/>
        <w:keepLines w:val="0"/>
        <w:suppressAutoHyphens/>
        <w:spacing w:before="0" w:line="240" w:lineRule="auto"/>
        <w:jc w:val="both"/>
        <w:rPr>
          <w:rFonts w:ascii="Verdana" w:hAnsi="Verdana"/>
          <w:color w:val="000000"/>
          <w:sz w:val="32"/>
          <w:lang w:val="ru-RU"/>
        </w:rPr>
      </w:pPr>
      <w:r w:rsidRPr="00F12054">
        <w:rPr>
          <w:rFonts w:ascii="Verdana" w:hAnsi="Verdana"/>
          <w:color w:val="000000"/>
          <w:sz w:val="32"/>
          <w:lang w:val="ru-RU"/>
        </w:rPr>
        <w:t>Вальпургиева ночь</w:t>
      </w:r>
    </w:p>
    <w:p w14:paraId="537F5538" w14:textId="72FEA23A" w:rsidR="002629D3" w:rsidRPr="00F12054" w:rsidRDefault="002629D3" w:rsidP="00F12054">
      <w:pPr>
        <w:suppressAutoHyphens/>
        <w:spacing w:after="0" w:line="240" w:lineRule="auto"/>
        <w:jc w:val="both"/>
        <w:rPr>
          <w:rFonts w:ascii="Verdana" w:hAnsi="Verdana"/>
          <w:color w:val="000000"/>
          <w:sz w:val="24"/>
          <w:lang w:val="ru-RU"/>
        </w:rPr>
      </w:pPr>
      <w:r w:rsidRPr="00F12054">
        <w:rPr>
          <w:rFonts w:ascii="Verdana" w:hAnsi="Verdana"/>
          <w:color w:val="000000"/>
          <w:sz w:val="24"/>
          <w:lang w:val="ru-RU"/>
        </w:rPr>
        <w:t>Роджер Желязны</w:t>
      </w:r>
    </w:p>
    <w:p w14:paraId="6CB2F498" w14:textId="5B4B42C8" w:rsidR="00873DD9" w:rsidRPr="00F12054" w:rsidRDefault="002629D3" w:rsidP="00AC377D">
      <w:pPr>
        <w:pStyle w:val="Heading3"/>
        <w:keepNext w:val="0"/>
        <w:keepLines w:val="0"/>
        <w:suppressAutoHyphens/>
        <w:spacing w:before="0" w:line="240" w:lineRule="auto"/>
        <w:jc w:val="both"/>
        <w:rPr>
          <w:rFonts w:ascii="Verdana" w:hAnsi="Verdana"/>
          <w:b w:val="0"/>
          <w:bCs w:val="0"/>
          <w:color w:val="000000"/>
          <w:sz w:val="20"/>
          <w:lang w:val="ru-RU"/>
        </w:rPr>
      </w:pPr>
      <w:r w:rsidRPr="00F12054">
        <w:rPr>
          <w:rFonts w:ascii="Verdana" w:hAnsi="Verdana"/>
          <w:b w:val="0"/>
          <w:color w:val="000000"/>
          <w:sz w:val="20"/>
          <w:lang w:val="ru-RU"/>
        </w:rPr>
        <w:t>П</w:t>
      </w:r>
      <w:r w:rsidR="00873DD9" w:rsidRPr="00F12054">
        <w:rPr>
          <w:rFonts w:ascii="Verdana" w:hAnsi="Verdana"/>
          <w:b w:val="0"/>
          <w:color w:val="000000"/>
          <w:sz w:val="20"/>
          <w:lang w:val="ru-RU"/>
        </w:rPr>
        <w:t>еревод С. Сухинова</w:t>
      </w:r>
    </w:p>
    <w:p w14:paraId="285E6DAC"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p>
    <w:p w14:paraId="49A21C1A"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Был ясный, солнечный день. Молодой, строго одетый человек шел по мощенной булыжником дорожке, рядом с которой рос аккуратно подстриженный кустарник. В одной руке он нес венок из роз, в другой</w:t>
      </w:r>
      <w:r w:rsidRPr="00F12054">
        <w:rPr>
          <w:rFonts w:ascii="Verdana" w:hAnsi="Verdana"/>
          <w:color w:val="000000"/>
          <w:sz w:val="20"/>
        </w:rPr>
        <w:t> </w:t>
      </w:r>
      <w:r w:rsidRPr="00F12054">
        <w:rPr>
          <w:rFonts w:ascii="Verdana" w:hAnsi="Verdana"/>
          <w:color w:val="000000"/>
          <w:sz w:val="20"/>
          <w:lang w:val="ru-RU"/>
        </w:rPr>
        <w:t>— план, с которым непрерывно сверялся. Свернув на одну из соседних дорожек, он пошел среди зеленых холмиков, на которых лежали небольшие бронзовые таблички. Мимо проплывали надгробные плиты, поддельные греческие руины, пышные деревья... Молодой человек изредка вглядывался в таблички с именами усопших, вновь сверяясь с планом.</w:t>
      </w:r>
    </w:p>
    <w:p w14:paraId="6B1CE942"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В конце концов он подошел к тенистой площадке. Вокруг щебетали птицы, но деревья были пусты</w:t>
      </w:r>
      <w:r w:rsidRPr="00F12054">
        <w:rPr>
          <w:rFonts w:ascii="Verdana" w:hAnsi="Verdana"/>
          <w:color w:val="000000"/>
          <w:sz w:val="20"/>
        </w:rPr>
        <w:t> </w:t>
      </w:r>
      <w:r w:rsidRPr="00F12054">
        <w:rPr>
          <w:rFonts w:ascii="Verdana" w:hAnsi="Verdana"/>
          <w:color w:val="000000"/>
          <w:sz w:val="20"/>
          <w:lang w:val="ru-RU"/>
        </w:rPr>
        <w:t>— скорее всего, пение пташек воспроизводилось магнитофоном. Молодой человек посмотрел на табличку с номером около могильного холмика. Здесь!</w:t>
      </w:r>
    </w:p>
    <w:p w14:paraId="4F2D84AF"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Положив на землю план и венок, он опустился на колено и коснулся рукой бронзовой таблички с выгравированным на ней именем</w:t>
      </w:r>
      <w:r w:rsidRPr="00F12054">
        <w:rPr>
          <w:rFonts w:ascii="Verdana" w:hAnsi="Verdana"/>
          <w:color w:val="000000"/>
          <w:sz w:val="20"/>
        </w:rPr>
        <w:t> </w:t>
      </w:r>
      <w:r w:rsidRPr="00F12054">
        <w:rPr>
          <w:rFonts w:ascii="Verdana" w:hAnsi="Verdana"/>
          <w:color w:val="000000"/>
          <w:sz w:val="20"/>
          <w:lang w:val="ru-RU"/>
        </w:rPr>
        <w:t>— Артур Абель Эндрю, под которым стояли две даты, разделенные чертой. Отодвинув едва заметную щеколду, он приподнял бронзовую табличку, которая была крышкой небольшого ящичка, и нажал на кнопку, находившуюся на дне.</w:t>
      </w:r>
    </w:p>
    <w:p w14:paraId="20480338"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Послышался сначала слабый, а затем все более отчетливый голос, несущийся словно бы ниоткуда:</w:t>
      </w:r>
    </w:p>
    <w:p w14:paraId="05B0466D"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Отлично... Давненько меня никто не навещал...</w:t>
      </w:r>
    </w:p>
    <w:p w14:paraId="568A7739"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Над могильным холмиком внезапно материализовалась фигура краснощекого грузного человека с маленькими бегающими глазками. Он был одет в черные брюки и белую рубашку с закатанными выше локтей рукавами. На шее свободно висел коричневый галстук.</w:t>
      </w:r>
    </w:p>
    <w:p w14:paraId="190CA551"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Э-э... как ваши дела?</w:t>
      </w:r>
      <w:r w:rsidRPr="00F12054">
        <w:rPr>
          <w:rFonts w:ascii="Verdana" w:hAnsi="Verdana"/>
          <w:color w:val="000000"/>
          <w:sz w:val="20"/>
        </w:rPr>
        <w:t> </w:t>
      </w:r>
      <w:r w:rsidRPr="00F12054">
        <w:rPr>
          <w:rFonts w:ascii="Verdana" w:hAnsi="Verdana"/>
          <w:color w:val="000000"/>
          <w:sz w:val="20"/>
          <w:lang w:val="ru-RU"/>
        </w:rPr>
        <w:t>— сглотнув, задал нелепый вопрос молодой человек.</w:t>
      </w:r>
    </w:p>
    <w:p w14:paraId="152EE593"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Но покойник не обиделся.</w:t>
      </w:r>
    </w:p>
    <w:p w14:paraId="432A0760"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В мире и вечном покое,</w:t>
      </w:r>
      <w:r w:rsidRPr="00F12054">
        <w:rPr>
          <w:rFonts w:ascii="Verdana" w:hAnsi="Verdana"/>
          <w:color w:val="000000"/>
          <w:sz w:val="20"/>
        </w:rPr>
        <w:t> </w:t>
      </w:r>
      <w:r w:rsidRPr="00F12054">
        <w:rPr>
          <w:rFonts w:ascii="Verdana" w:hAnsi="Verdana"/>
          <w:color w:val="000000"/>
          <w:sz w:val="20"/>
          <w:lang w:val="ru-RU"/>
        </w:rPr>
        <w:t>— бодро ответил он.</w:t>
      </w:r>
      <w:r w:rsidRPr="00F12054">
        <w:rPr>
          <w:rFonts w:ascii="Verdana" w:hAnsi="Verdana"/>
          <w:color w:val="000000"/>
          <w:sz w:val="20"/>
        </w:rPr>
        <w:t> </w:t>
      </w:r>
      <w:r w:rsidRPr="00F12054">
        <w:rPr>
          <w:rFonts w:ascii="Verdana" w:hAnsi="Verdana"/>
          <w:color w:val="000000"/>
          <w:sz w:val="20"/>
          <w:lang w:val="ru-RU"/>
        </w:rPr>
        <w:t>— Я обязан сказать так, поскольку эти слова заложены в программе, но все это дерьмо. Дайте-ка как следует вас рассмотреть...</w:t>
      </w:r>
    </w:p>
    <w:p w14:paraId="3E69D8F3"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Я ваш племянник Раймонд,</w:t>
      </w:r>
      <w:r w:rsidRPr="00F12054">
        <w:rPr>
          <w:rFonts w:ascii="Verdana" w:hAnsi="Verdana"/>
          <w:color w:val="000000"/>
          <w:sz w:val="20"/>
        </w:rPr>
        <w:t> </w:t>
      </w:r>
      <w:r w:rsidRPr="00F12054">
        <w:rPr>
          <w:rFonts w:ascii="Verdana" w:hAnsi="Verdana"/>
          <w:color w:val="000000"/>
          <w:sz w:val="20"/>
          <w:lang w:val="ru-RU"/>
        </w:rPr>
        <w:t>— ответил молодой человек с нервной улыбкой.</w:t>
      </w:r>
      <w:r w:rsidRPr="00F12054">
        <w:rPr>
          <w:rFonts w:ascii="Verdana" w:hAnsi="Verdana"/>
          <w:color w:val="000000"/>
          <w:sz w:val="20"/>
        </w:rPr>
        <w:t> </w:t>
      </w:r>
      <w:r w:rsidRPr="00F12054">
        <w:rPr>
          <w:rFonts w:ascii="Verdana" w:hAnsi="Verdana"/>
          <w:color w:val="000000"/>
          <w:sz w:val="20"/>
          <w:lang w:val="ru-RU"/>
        </w:rPr>
        <w:t>— Я был здесь только однажды, совсем маленьким...</w:t>
      </w:r>
    </w:p>
    <w:p w14:paraId="7DB4AB67"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Ах да. Сын Сары. Как она поживает?</w:t>
      </w:r>
    </w:p>
    <w:p w14:paraId="1720996A"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Прекрасно, дядя. Только что ей в третий раз трансплантировали печень. Сейчас она отдыхает на Ривьере.</w:t>
      </w:r>
    </w:p>
    <w:p w14:paraId="58AA28E2"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Раймонд невольно подумал о компьютере, вмонтированном где-то под его ногами. Вложенная в него программа была напичкана самой разнообразной информацией о покойном, начиная с его фотографий и кончая записями биоволн, излучаемых его мозгом. Специальная установка создавала голографическое изображение покойного, а компьютер имитировал его голос. Но, даже зная все это, Раймонд чувствовал себя не очень уверенно. Фантом дяди выглядел слишком натурально, и невозможно было избавиться от чувства, что ты разговариваешь с живым человеком.</w:t>
      </w:r>
    </w:p>
    <w:p w14:paraId="12EF5AD8"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Э-э... Я принес вам прекрасный венок, дядя. Ваши любимые алые розы, в бутонах.</w:t>
      </w:r>
    </w:p>
    <w:p w14:paraId="037CC3CC"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Замечательно!</w:t>
      </w:r>
      <w:r w:rsidRPr="00F12054">
        <w:rPr>
          <w:rFonts w:ascii="Verdana" w:hAnsi="Verdana"/>
          <w:color w:val="000000"/>
          <w:sz w:val="20"/>
        </w:rPr>
        <w:t> </w:t>
      </w:r>
      <w:r w:rsidRPr="00F12054">
        <w:rPr>
          <w:rFonts w:ascii="Verdana" w:hAnsi="Verdana"/>
          <w:color w:val="000000"/>
          <w:sz w:val="20"/>
          <w:lang w:val="ru-RU"/>
        </w:rPr>
        <w:t>— сказал Артур.</w:t>
      </w:r>
      <w:r w:rsidRPr="00F12054">
        <w:rPr>
          <w:rFonts w:ascii="Verdana" w:hAnsi="Verdana"/>
          <w:color w:val="000000"/>
          <w:sz w:val="20"/>
        </w:rPr>
        <w:t> </w:t>
      </w:r>
      <w:r w:rsidRPr="00F12054">
        <w:rPr>
          <w:rFonts w:ascii="Verdana" w:hAnsi="Verdana"/>
          <w:color w:val="000000"/>
          <w:sz w:val="20"/>
          <w:lang w:val="ru-RU"/>
        </w:rPr>
        <w:t>— Мне нужны живые вещи.</w:t>
      </w:r>
    </w:p>
    <w:p w14:paraId="64702CD8"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Рядом с ним появился высокий вращающийся табурет. Артур уселся на него, и тут же перед ним возникла часть стойки бара, на которой стояла полная пивная кружка. Артур сдул пену и сделал солидный глоток, даже крякнув от удовольствия.</w:t>
      </w:r>
    </w:p>
    <w:p w14:paraId="3E753C1A"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Если вам не нравятся эти розы, дядя, я могу их забрать с собой,</w:t>
      </w:r>
      <w:r w:rsidRPr="00F12054">
        <w:rPr>
          <w:rFonts w:ascii="Verdana" w:hAnsi="Verdana"/>
          <w:color w:val="000000"/>
          <w:sz w:val="20"/>
        </w:rPr>
        <w:t> </w:t>
      </w:r>
      <w:r w:rsidRPr="00F12054">
        <w:rPr>
          <w:rFonts w:ascii="Verdana" w:hAnsi="Verdana"/>
          <w:color w:val="000000"/>
          <w:sz w:val="20"/>
          <w:lang w:val="ru-RU"/>
        </w:rPr>
        <w:t>— поспешно сказал Раймонд.</w:t>
      </w:r>
    </w:p>
    <w:p w14:paraId="328F7EEC"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Дядя поставил кружку и покачал головой:</w:t>
      </w:r>
    </w:p>
    <w:p w14:paraId="4604F688"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Нет-нет, оставь эти чертовы цветы. Я как раз размышляю, как с пользой использовать их, пока они не завяли.</w:t>
      </w:r>
    </w:p>
    <w:p w14:paraId="47728E3B"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Вскоре он встал, потянулся и... пошел к венку, лежащему рядом с могильным холмиком. Подняв его, дядя вернулся обратно.</w:t>
      </w:r>
    </w:p>
    <w:p w14:paraId="10C74A93"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Раймонд отпрянул со сдавленным воплем. Дядя добродушно ухмыльнулся.</w:t>
      </w:r>
    </w:p>
    <w:p w14:paraId="48849469"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lastRenderedPageBreak/>
        <w:t>—</w:t>
      </w:r>
      <w:r w:rsidRPr="00F12054">
        <w:rPr>
          <w:rFonts w:ascii="Verdana" w:hAnsi="Verdana"/>
          <w:color w:val="000000"/>
          <w:sz w:val="20"/>
        </w:rPr>
        <w:t> </w:t>
      </w:r>
      <w:r w:rsidRPr="00F12054">
        <w:rPr>
          <w:rFonts w:ascii="Verdana" w:hAnsi="Verdana"/>
          <w:color w:val="000000"/>
          <w:sz w:val="20"/>
          <w:lang w:val="ru-RU"/>
        </w:rPr>
        <w:t>Это сработало силовое поле, созданное специальным генератором,</w:t>
      </w:r>
      <w:r w:rsidRPr="00F12054">
        <w:rPr>
          <w:rFonts w:ascii="Verdana" w:hAnsi="Verdana"/>
          <w:color w:val="000000"/>
          <w:sz w:val="20"/>
        </w:rPr>
        <w:t> </w:t>
      </w:r>
      <w:r w:rsidRPr="00F12054">
        <w:rPr>
          <w:rFonts w:ascii="Verdana" w:hAnsi="Verdana"/>
          <w:color w:val="000000"/>
          <w:sz w:val="20"/>
          <w:lang w:val="ru-RU"/>
        </w:rPr>
        <w:t>— пояснил он.</w:t>
      </w:r>
      <w:r w:rsidRPr="00F12054">
        <w:rPr>
          <w:rFonts w:ascii="Verdana" w:hAnsi="Verdana"/>
          <w:color w:val="000000"/>
          <w:sz w:val="20"/>
        </w:rPr>
        <w:t> </w:t>
      </w:r>
      <w:r w:rsidRPr="00F12054">
        <w:rPr>
          <w:rFonts w:ascii="Verdana" w:hAnsi="Verdana"/>
          <w:color w:val="000000"/>
          <w:sz w:val="20"/>
          <w:lang w:val="ru-RU"/>
        </w:rPr>
        <w:t>— Оно сделано так, что совпадает с контурами моего голографического изображения. Крепкая штучка, верно? Самое последнее изобретение!</w:t>
      </w:r>
    </w:p>
    <w:p w14:paraId="213E6407"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Но как... как вы могли пойти за ним? Разве вы...</w:t>
      </w:r>
    </w:p>
    <w:p w14:paraId="719018E3"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Артур хохотнул и, расстегнув рубашку, поскреб свою волосатую грудь.</w:t>
      </w:r>
    </w:p>
    <w:p w14:paraId="4017AD15"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И каков ваш радиус передвижения, дядя?</w:t>
      </w:r>
    </w:p>
    <w:p w14:paraId="6757D8C4"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Около двенадцати футов,</w:t>
      </w:r>
      <w:r w:rsidRPr="00F12054">
        <w:rPr>
          <w:rFonts w:ascii="Verdana" w:hAnsi="Verdana"/>
          <w:color w:val="000000"/>
          <w:sz w:val="20"/>
        </w:rPr>
        <w:t> </w:t>
      </w:r>
      <w:r w:rsidRPr="00F12054">
        <w:rPr>
          <w:rFonts w:ascii="Verdana" w:hAnsi="Verdana"/>
          <w:color w:val="000000"/>
          <w:sz w:val="20"/>
          <w:lang w:val="ru-RU"/>
        </w:rPr>
        <w:t>— ответил Артур.</w:t>
      </w:r>
      <w:r w:rsidRPr="00F12054">
        <w:rPr>
          <w:rFonts w:ascii="Verdana" w:hAnsi="Verdana"/>
          <w:color w:val="000000"/>
          <w:sz w:val="20"/>
        </w:rPr>
        <w:t> </w:t>
      </w:r>
      <w:r w:rsidRPr="00F12054">
        <w:rPr>
          <w:rFonts w:ascii="Verdana" w:hAnsi="Verdana"/>
          <w:color w:val="000000"/>
          <w:sz w:val="20"/>
          <w:lang w:val="ru-RU"/>
        </w:rPr>
        <w:t>— Дальше я начинаю блекнуть. Вообще-то не рекомендуется отходить дальше десяти. Так, придумал!</w:t>
      </w:r>
    </w:p>
    <w:p w14:paraId="3023C4C0"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Он подошел к соседней могиле, открыл бронзовую крышку и, наклонившись, нажал на внутреннюю кнопку. Тотчас рядом материализовалась высокая белокурая женщина не первой молодости, но еще достаточно привлекательная, с зелеными глазами и смеющимся ртом.</w:t>
      </w:r>
    </w:p>
    <w:p w14:paraId="673FC2A7"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Мелисса, моя дорогая, я принес вам немного цветов,</w:t>
      </w:r>
      <w:r w:rsidRPr="00F12054">
        <w:rPr>
          <w:rFonts w:ascii="Verdana" w:hAnsi="Verdana"/>
          <w:color w:val="000000"/>
          <w:sz w:val="20"/>
        </w:rPr>
        <w:t> </w:t>
      </w:r>
      <w:r w:rsidRPr="00F12054">
        <w:rPr>
          <w:rFonts w:ascii="Verdana" w:hAnsi="Verdana"/>
          <w:color w:val="000000"/>
          <w:sz w:val="20"/>
          <w:lang w:val="ru-RU"/>
        </w:rPr>
        <w:t>— проворковал Артур, протягивая покойной венок.</w:t>
      </w:r>
    </w:p>
    <w:p w14:paraId="141B76C2"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С какой могилы вы его стащили?</w:t>
      </w:r>
      <w:r w:rsidRPr="00F12054">
        <w:rPr>
          <w:rFonts w:ascii="Verdana" w:hAnsi="Verdana"/>
          <w:color w:val="000000"/>
          <w:sz w:val="20"/>
        </w:rPr>
        <w:t> </w:t>
      </w:r>
      <w:r w:rsidRPr="00F12054">
        <w:rPr>
          <w:rFonts w:ascii="Verdana" w:hAnsi="Verdana"/>
          <w:color w:val="000000"/>
          <w:sz w:val="20"/>
          <w:lang w:val="ru-RU"/>
        </w:rPr>
        <w:t>— с мягким упреком спросила женщина.</w:t>
      </w:r>
    </w:p>
    <w:p w14:paraId="7CA7AE24"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Ну что вы, как вы могли такое подумать! Мне его только что подарили.</w:t>
      </w:r>
    </w:p>
    <w:p w14:paraId="47D087B9"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Если так, благодарю. Пожалуй, я воткну одну розу в волосы.</w:t>
      </w:r>
    </w:p>
    <w:p w14:paraId="25F3ACBC"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Или приколите ее к груди, когда мы пойдем кое-куда повеселиться.</w:t>
      </w:r>
    </w:p>
    <w:p w14:paraId="10366AB0"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О-о?</w:t>
      </w:r>
    </w:p>
    <w:p w14:paraId="12A792DE"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Я имею в виду небольшую вечеринку. Вы свободны сегодня вечером?</w:t>
      </w:r>
    </w:p>
    <w:p w14:paraId="41BA1994"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Да. Ваши слова звучат как-то особенно по-живому, Артур. Это очень мило с вашей стороны. Но как вы собираетесь это организовать?</w:t>
      </w:r>
    </w:p>
    <w:p w14:paraId="1B740ED2"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Артур повернулся:</w:t>
      </w:r>
    </w:p>
    <w:p w14:paraId="4E694FC7"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Рад вам представить, дорогая, моего племянника, Раймонда Ашера. Раймонд, познакомься, это миссис Мелисса Девисс.</w:t>
      </w:r>
    </w:p>
    <w:p w14:paraId="392655B1"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Рад видеть вас,</w:t>
      </w:r>
      <w:r w:rsidRPr="00F12054">
        <w:rPr>
          <w:rFonts w:ascii="Verdana" w:hAnsi="Verdana"/>
          <w:color w:val="000000"/>
          <w:sz w:val="20"/>
        </w:rPr>
        <w:t> </w:t>
      </w:r>
      <w:r w:rsidRPr="00F12054">
        <w:rPr>
          <w:rFonts w:ascii="Verdana" w:hAnsi="Verdana"/>
          <w:color w:val="000000"/>
          <w:sz w:val="20"/>
          <w:lang w:val="ru-RU"/>
        </w:rPr>
        <w:t>— пробормотал молодой человек, несколько побледнев.</w:t>
      </w:r>
    </w:p>
    <w:p w14:paraId="0EB23D52"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Мелисса подарила ему очаровательную улыбку.</w:t>
      </w:r>
    </w:p>
    <w:p w14:paraId="66E73A58"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Я тоже очень рада. У вас очень милый родственник, Артур.</w:t>
      </w:r>
    </w:p>
    <w:p w14:paraId="4FB62DB7"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Краснощекий покойник церемонно поцеловал ей руку.</w:t>
      </w:r>
    </w:p>
    <w:p w14:paraId="1B04A6F7"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Итак, не забудьте о моем приглашении, милая,</w:t>
      </w:r>
      <w:r w:rsidRPr="00F12054">
        <w:rPr>
          <w:rFonts w:ascii="Verdana" w:hAnsi="Verdana"/>
          <w:color w:val="000000"/>
          <w:sz w:val="20"/>
        </w:rPr>
        <w:t> </w:t>
      </w:r>
      <w:r w:rsidRPr="00F12054">
        <w:rPr>
          <w:rFonts w:ascii="Verdana" w:hAnsi="Verdana"/>
          <w:color w:val="000000"/>
          <w:sz w:val="20"/>
          <w:lang w:val="ru-RU"/>
        </w:rPr>
        <w:t>— сказал он.</w:t>
      </w:r>
      <w:r w:rsidRPr="00F12054">
        <w:rPr>
          <w:rFonts w:ascii="Verdana" w:hAnsi="Verdana"/>
          <w:color w:val="000000"/>
          <w:sz w:val="20"/>
        </w:rPr>
        <w:t> </w:t>
      </w:r>
      <w:r w:rsidRPr="00F12054">
        <w:rPr>
          <w:rFonts w:ascii="Verdana" w:hAnsi="Verdana"/>
          <w:color w:val="000000"/>
          <w:sz w:val="20"/>
          <w:lang w:val="ru-RU"/>
        </w:rPr>
        <w:t>— Вы же знаете, я могу устроить буквально все.</w:t>
      </w:r>
    </w:p>
    <w:p w14:paraId="1C861146"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Верю, что можете,</w:t>
      </w:r>
      <w:r w:rsidRPr="00F12054">
        <w:rPr>
          <w:rFonts w:ascii="Verdana" w:hAnsi="Verdana"/>
          <w:color w:val="000000"/>
          <w:sz w:val="20"/>
        </w:rPr>
        <w:t> </w:t>
      </w:r>
      <w:r w:rsidRPr="00F12054">
        <w:rPr>
          <w:rFonts w:ascii="Verdana" w:hAnsi="Verdana"/>
          <w:color w:val="000000"/>
          <w:sz w:val="20"/>
          <w:lang w:val="ru-RU"/>
        </w:rPr>
        <w:t>— растроганно сказала Мелисса и коснулась губами его щеки. Вынув из венка одну розу, она воткнула ее в волосы.</w:t>
      </w:r>
      <w:r w:rsidRPr="00F12054">
        <w:rPr>
          <w:rFonts w:ascii="Verdana" w:hAnsi="Verdana"/>
          <w:color w:val="000000"/>
          <w:sz w:val="20"/>
        </w:rPr>
        <w:t> </w:t>
      </w:r>
      <w:r w:rsidRPr="00F12054">
        <w:rPr>
          <w:rFonts w:ascii="Verdana" w:hAnsi="Verdana"/>
          <w:color w:val="000000"/>
          <w:sz w:val="20"/>
          <w:lang w:val="ru-RU"/>
        </w:rPr>
        <w:t>— До вечера, Артур. Всего вам хорошего, молодой человек.</w:t>
      </w:r>
    </w:p>
    <w:p w14:paraId="5E515F1A"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Она растаяла, и венок упал на ее могилу. Артур закрыл бронзовую крышку и вернулся к себе. Вновь усевшись на высокий табурет, приложился к пивной кружке, а затем подмигнул ошеломленному племяннику.</w:t>
      </w:r>
    </w:p>
    <w:p w14:paraId="72BA5CE2"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Муж отравил ее, застав однажды с любовником,</w:t>
      </w:r>
      <w:r w:rsidRPr="00F12054">
        <w:rPr>
          <w:rFonts w:ascii="Verdana" w:hAnsi="Verdana"/>
          <w:color w:val="000000"/>
          <w:sz w:val="20"/>
        </w:rPr>
        <w:t> </w:t>
      </w:r>
      <w:r w:rsidRPr="00F12054">
        <w:rPr>
          <w:rFonts w:ascii="Verdana" w:hAnsi="Verdana"/>
          <w:color w:val="000000"/>
          <w:sz w:val="20"/>
          <w:lang w:val="ru-RU"/>
        </w:rPr>
        <w:t>— пояснил он.</w:t>
      </w:r>
    </w:p>
    <w:p w14:paraId="728A2E47"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Раймонд покачал головой.</w:t>
      </w:r>
    </w:p>
    <w:p w14:paraId="3A1E5474"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Дядя, смерть не пошла вам на пользу,</w:t>
      </w:r>
      <w:r w:rsidRPr="00F12054">
        <w:rPr>
          <w:rFonts w:ascii="Verdana" w:hAnsi="Verdana"/>
          <w:color w:val="000000"/>
          <w:sz w:val="20"/>
        </w:rPr>
        <w:t> </w:t>
      </w:r>
      <w:r w:rsidRPr="00F12054">
        <w:rPr>
          <w:rFonts w:ascii="Verdana" w:hAnsi="Verdana"/>
          <w:color w:val="000000"/>
          <w:sz w:val="20"/>
          <w:lang w:val="ru-RU"/>
        </w:rPr>
        <w:t>— укоризненно заметил он.</w:t>
      </w:r>
      <w:r w:rsidRPr="00F12054">
        <w:rPr>
          <w:rFonts w:ascii="Verdana" w:hAnsi="Verdana"/>
          <w:color w:val="000000"/>
          <w:sz w:val="20"/>
        </w:rPr>
        <w:t> </w:t>
      </w:r>
      <w:r w:rsidRPr="00F12054">
        <w:rPr>
          <w:rFonts w:ascii="Verdana" w:hAnsi="Verdana"/>
          <w:color w:val="000000"/>
          <w:sz w:val="20"/>
          <w:lang w:val="ru-RU"/>
        </w:rPr>
        <w:t>— Ваша мораль ничуть не окрепла даже на том свете. Волочиться за покойницей...</w:t>
      </w:r>
    </w:p>
    <w:p w14:paraId="389AA6F4"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Это зависит от точки зрения,</w:t>
      </w:r>
      <w:r w:rsidRPr="00F12054">
        <w:rPr>
          <w:rFonts w:ascii="Verdana" w:hAnsi="Verdana"/>
          <w:color w:val="000000"/>
          <w:sz w:val="20"/>
        </w:rPr>
        <w:t> </w:t>
      </w:r>
      <w:r w:rsidRPr="00F12054">
        <w:rPr>
          <w:rFonts w:ascii="Verdana" w:hAnsi="Verdana"/>
          <w:color w:val="000000"/>
          <w:sz w:val="20"/>
          <w:lang w:val="ru-RU"/>
        </w:rPr>
        <w:t>— философски заметил Артур.</w:t>
      </w:r>
      <w:r w:rsidRPr="00F12054">
        <w:rPr>
          <w:rFonts w:ascii="Verdana" w:hAnsi="Verdana"/>
          <w:color w:val="000000"/>
          <w:sz w:val="20"/>
        </w:rPr>
        <w:t> </w:t>
      </w:r>
      <w:r w:rsidRPr="00F12054">
        <w:rPr>
          <w:rFonts w:ascii="Verdana" w:hAnsi="Verdana"/>
          <w:color w:val="000000"/>
          <w:sz w:val="20"/>
          <w:lang w:val="ru-RU"/>
        </w:rPr>
        <w:t>— Уверен, что в свое время ты иначе посмотришь на эти вещи.</w:t>
      </w:r>
      <w:r w:rsidRPr="00F12054">
        <w:rPr>
          <w:rFonts w:ascii="Verdana" w:hAnsi="Verdana"/>
          <w:color w:val="000000"/>
          <w:sz w:val="20"/>
        </w:rPr>
        <w:t> </w:t>
      </w:r>
      <w:r w:rsidRPr="00F12054">
        <w:rPr>
          <w:rFonts w:ascii="Verdana" w:hAnsi="Verdana"/>
          <w:color w:val="000000"/>
          <w:sz w:val="20"/>
          <w:lang w:val="ru-RU"/>
        </w:rPr>
        <w:t>— Он сделал еще один глоток и даже крякнул от удовольствия.</w:t>
      </w:r>
      <w:r w:rsidRPr="00F12054">
        <w:rPr>
          <w:rFonts w:ascii="Verdana" w:hAnsi="Verdana"/>
          <w:color w:val="000000"/>
          <w:sz w:val="20"/>
        </w:rPr>
        <w:t> </w:t>
      </w:r>
      <w:r w:rsidRPr="00F12054">
        <w:rPr>
          <w:rFonts w:ascii="Verdana" w:hAnsi="Verdana"/>
          <w:color w:val="000000"/>
          <w:sz w:val="20"/>
          <w:lang w:val="ru-RU"/>
        </w:rPr>
        <w:t>— Напиток забвения. От него становится легче на душе даже тогда, когда кроме души у тебя ничего не остается.</w:t>
      </w:r>
    </w:p>
    <w:p w14:paraId="2003BD0D"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Дядя...</w:t>
      </w:r>
    </w:p>
    <w:p w14:paraId="4A787077"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Знаю, знаю,</w:t>
      </w:r>
      <w:r w:rsidRPr="00F12054">
        <w:rPr>
          <w:rFonts w:ascii="Verdana" w:hAnsi="Verdana"/>
          <w:color w:val="000000"/>
          <w:sz w:val="20"/>
        </w:rPr>
        <w:t> </w:t>
      </w:r>
      <w:r w:rsidRPr="00F12054">
        <w:rPr>
          <w:rFonts w:ascii="Verdana" w:hAnsi="Verdana"/>
          <w:color w:val="000000"/>
          <w:sz w:val="20"/>
          <w:lang w:val="ru-RU"/>
        </w:rPr>
        <w:t>— сказал Артур,</w:t>
      </w:r>
      <w:r w:rsidRPr="00F12054">
        <w:rPr>
          <w:rFonts w:ascii="Verdana" w:hAnsi="Verdana"/>
          <w:color w:val="000000"/>
          <w:sz w:val="20"/>
        </w:rPr>
        <w:t> </w:t>
      </w:r>
      <w:r w:rsidRPr="00F12054">
        <w:rPr>
          <w:rFonts w:ascii="Verdana" w:hAnsi="Verdana"/>
          <w:color w:val="000000"/>
          <w:sz w:val="20"/>
          <w:lang w:val="ru-RU"/>
        </w:rPr>
        <w:t>— ты чего-то хочешь, иначе сюда бы не пришел.</w:t>
      </w:r>
    </w:p>
    <w:p w14:paraId="097F6FC8"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Вас всегда считали финансовым гением...</w:t>
      </w:r>
    </w:p>
    <w:p w14:paraId="78F00A5E"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Верно.</w:t>
      </w:r>
      <w:r w:rsidRPr="00F12054">
        <w:rPr>
          <w:rFonts w:ascii="Verdana" w:hAnsi="Verdana"/>
          <w:color w:val="000000"/>
          <w:sz w:val="20"/>
        </w:rPr>
        <w:t> </w:t>
      </w:r>
      <w:r w:rsidRPr="00F12054">
        <w:rPr>
          <w:rFonts w:ascii="Verdana" w:hAnsi="Verdana"/>
          <w:color w:val="000000"/>
          <w:sz w:val="20"/>
          <w:lang w:val="ru-RU"/>
        </w:rPr>
        <w:t>— Он сделал кругообразный жест рукой.</w:t>
      </w:r>
      <w:r w:rsidRPr="00F12054">
        <w:rPr>
          <w:rFonts w:ascii="Verdana" w:hAnsi="Verdana"/>
          <w:color w:val="000000"/>
          <w:sz w:val="20"/>
        </w:rPr>
        <w:t> </w:t>
      </w:r>
      <w:r w:rsidRPr="00F12054">
        <w:rPr>
          <w:rFonts w:ascii="Verdana" w:hAnsi="Verdana"/>
          <w:color w:val="000000"/>
          <w:sz w:val="20"/>
          <w:lang w:val="ru-RU"/>
        </w:rPr>
        <w:t>— Потому-то я и могу позволить себе такую шикарную жизнь после смерти.</w:t>
      </w:r>
    </w:p>
    <w:p w14:paraId="2BCAB9A0"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Дело заключается вот в чем. Большую часть семейных средств вы вложили в акции Киберсола...</w:t>
      </w:r>
    </w:p>
    <w:p w14:paraId="1B40042C"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Продай их ко всем чертям! Сплавь эту дрянь поскорее!</w:t>
      </w:r>
    </w:p>
    <w:p w14:paraId="01ECC5AF"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Вот как?</w:t>
      </w:r>
    </w:p>
    <w:p w14:paraId="736878CD"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Скоро эти дерьмовые акции упадут в цене и уже больше не поднимутся.</w:t>
      </w:r>
    </w:p>
    <w:p w14:paraId="09EF5374"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Э-э... погодите, дядя. По-моему, вы слишком спешите с выводами. Ситуация на биржевом рынке сейчас такова...</w:t>
      </w:r>
    </w:p>
    <w:p w14:paraId="3D6140D0"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Ты что, будешь меня учить?</w:t>
      </w:r>
      <w:r w:rsidRPr="00F12054">
        <w:rPr>
          <w:rFonts w:ascii="Verdana" w:hAnsi="Verdana"/>
          <w:color w:val="000000"/>
          <w:sz w:val="20"/>
        </w:rPr>
        <w:t> </w:t>
      </w:r>
      <w:r w:rsidRPr="00F12054">
        <w:rPr>
          <w:rFonts w:ascii="Verdana" w:hAnsi="Verdana"/>
          <w:color w:val="000000"/>
          <w:sz w:val="20"/>
          <w:lang w:val="ru-RU"/>
        </w:rPr>
        <w:t>— побагровел Артур.</w:t>
      </w:r>
      <w:r w:rsidRPr="00F12054">
        <w:rPr>
          <w:rFonts w:ascii="Verdana" w:hAnsi="Verdana"/>
          <w:color w:val="000000"/>
          <w:sz w:val="20"/>
        </w:rPr>
        <w:t> </w:t>
      </w:r>
      <w:r w:rsidRPr="00F12054">
        <w:rPr>
          <w:rFonts w:ascii="Verdana" w:hAnsi="Verdana"/>
          <w:color w:val="000000"/>
          <w:sz w:val="20"/>
          <w:lang w:val="ru-RU"/>
        </w:rPr>
        <w:t xml:space="preserve">— Центральный процессор моего могильного компьютера днем и ночью перерабатывает всю информацию, </w:t>
      </w:r>
      <w:r w:rsidRPr="00F12054">
        <w:rPr>
          <w:rFonts w:ascii="Verdana" w:hAnsi="Verdana"/>
          <w:color w:val="000000"/>
          <w:sz w:val="20"/>
          <w:lang w:val="ru-RU"/>
        </w:rPr>
        <w:lastRenderedPageBreak/>
        <w:t>которая публикуется в финансовой периодике страны. Я в курсе всех дел в этой сфере, Раймонд. Ты потеряешь последнюю рубашку, если сохранишь акции этого гнилого Киберсола.</w:t>
      </w:r>
    </w:p>
    <w:p w14:paraId="570043D4"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Хорошо! Я поступлю, как вы сказали, дядя. Но что делать потом?</w:t>
      </w:r>
    </w:p>
    <w:p w14:paraId="4036F4CE"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Дядя улыбнулся и хитро подмигнул гостю.</w:t>
      </w:r>
    </w:p>
    <w:p w14:paraId="175A660B"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Любезность за любезность, племянничек. Услуга за услугу.</w:t>
      </w:r>
    </w:p>
    <w:p w14:paraId="02097A5C"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Что вы имеете в виду?</w:t>
      </w:r>
    </w:p>
    <w:p w14:paraId="40A7BE0A"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Совет высшего качества, который ты у меня просишь, стоит куда больше, чем дюжина вшивых роз.</w:t>
      </w:r>
    </w:p>
    <w:p w14:paraId="7E325C53"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Раймонд вздохнул:</w:t>
      </w:r>
    </w:p>
    <w:p w14:paraId="6D0CD310"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Вы слишком деловиты для покойника, дядя. Я надеялся, честно говоря, что смерть сделает вас альтруистом.</w:t>
      </w:r>
    </w:p>
    <w:p w14:paraId="2009F0D8"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Чего захотел! Хоть я и мертвец, но ничто человеческое мне не чуждо. Короче, мне нужна твоя помощь, племянник.</w:t>
      </w:r>
    </w:p>
    <w:p w14:paraId="386954D4"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А именно?</w:t>
      </w:r>
    </w:p>
    <w:p w14:paraId="3BE811FF"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Ты придешь сегодня сюда в полночь и нажмешь на каждую компьютерную кнопку в этом секторе кладбища. Я собираюсь дать большую вечеринку для соседей.</w:t>
      </w:r>
    </w:p>
    <w:p w14:paraId="51073A54"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Дядя, это звучит совершенно непристойно!</w:t>
      </w:r>
    </w:p>
    <w:p w14:paraId="1D55886D"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А затем можешь идти ко всем чертям. Тебя я не приглашаю. Похоже, ты, несмотря на молодость, редкостный зануда.</w:t>
      </w:r>
    </w:p>
    <w:p w14:paraId="755F8441"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Э-э... не знаю...</w:t>
      </w:r>
    </w:p>
    <w:p w14:paraId="6C619677"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Ты хочешь сказать, что в нашем стерильном, совершенном мире ты побоишься прийти ночью на кладбище... пардон, в мемориальный парк? И всего-то нажать несколько кнопок?</w:t>
      </w:r>
    </w:p>
    <w:p w14:paraId="76D63FF3"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Хорошо, но... Мне кажется, что вы стали еще хуже после смерти, дядя. Вы заставляете меня порождать новые, с иголочки, пороки. Неужели вам мало старых?</w:t>
      </w:r>
    </w:p>
    <w:p w14:paraId="14603CB3"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О, это не твое дело, племянничек. К утру сработают таймеры и отключат всех нас, словно электрические лампочки. В твоей помощи мы больше нуждаться не будем. Смотри на такие вещи проще. Разве дурно, что радости в этом мире станет чуть больше? Кроме того, ты же не хочешь оставить нашу семью без средств?</w:t>
      </w:r>
    </w:p>
    <w:p w14:paraId="4B055666"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Да...</w:t>
      </w:r>
    </w:p>
    <w:p w14:paraId="26D069D0"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Тогда увидимся ровно в полночь.</w:t>
      </w:r>
    </w:p>
    <w:p w14:paraId="2478137A"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Хорошо.</w:t>
      </w:r>
    </w:p>
    <w:p w14:paraId="2D8FEAAA"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И кроме того, я дал слово даме. Не подведи меня, мальчик.</w:t>
      </w:r>
    </w:p>
    <w:p w14:paraId="052A5035"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w:t>
      </w:r>
      <w:r w:rsidRPr="00F12054">
        <w:rPr>
          <w:rFonts w:ascii="Verdana" w:hAnsi="Verdana"/>
          <w:color w:val="000000"/>
          <w:sz w:val="20"/>
        </w:rPr>
        <w:t> </w:t>
      </w:r>
      <w:r w:rsidRPr="00F12054">
        <w:rPr>
          <w:rFonts w:ascii="Verdana" w:hAnsi="Verdana"/>
          <w:color w:val="000000"/>
          <w:sz w:val="20"/>
          <w:lang w:val="ru-RU"/>
        </w:rPr>
        <w:t>Не подведу.</w:t>
      </w:r>
    </w:p>
    <w:p w14:paraId="4353A991" w14:textId="77777777" w:rsidR="00873DD9"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Дядя Артур поднял кружку, допил пиво одним глотком и исчез. Когда Раймонд шел к выходу с кладбища вдоль тенистой аллеи, ему на минуту привиделась жуткая картина: скелеты, сидящие на надгробных плитах; полуразложившиеся мертвецы, кривляющиеся в непристойных танцах около разверстых могил; летучие мыши, мелькающие в беззвездном небе; крысы, шастающие среди истлевших костей... Но вскоре это видение сменилось другим. Под серебристым светом луны замелькали изысканно одетые пары, кружащиеся в вальсе, в воздухе заискрились фейерверки, бравурно звучал оркестр... Даже смерть опустила свою скрипку, заметив, что ее саван сменился на бальное платье. Она подошла было к улыбающемуся краснощекому мужчине, но не осмелилась призвать его к порядку и исчезла.</w:t>
      </w:r>
    </w:p>
    <w:p w14:paraId="63586659" w14:textId="7B9CEEDF" w:rsidR="00A35927" w:rsidRPr="00F12054" w:rsidRDefault="00873DD9" w:rsidP="00F12054">
      <w:pPr>
        <w:suppressAutoHyphens/>
        <w:spacing w:after="0" w:line="240" w:lineRule="auto"/>
        <w:ind w:firstLine="283"/>
        <w:jc w:val="both"/>
        <w:rPr>
          <w:rFonts w:ascii="Verdana" w:hAnsi="Verdana"/>
          <w:color w:val="000000"/>
          <w:sz w:val="20"/>
          <w:lang w:val="ru-RU"/>
        </w:rPr>
      </w:pPr>
      <w:r w:rsidRPr="00F12054">
        <w:rPr>
          <w:rFonts w:ascii="Verdana" w:hAnsi="Verdana"/>
          <w:color w:val="000000"/>
          <w:sz w:val="20"/>
          <w:lang w:val="ru-RU"/>
        </w:rPr>
        <w:t>Дядя Артур на самом деле мог устроить все, что угодно.</w:t>
      </w:r>
    </w:p>
    <w:sectPr w:rsidR="00A35927" w:rsidRPr="00F12054" w:rsidSect="00F1205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08ACE" w14:textId="77777777" w:rsidR="00984A0A" w:rsidRDefault="00984A0A" w:rsidP="00F12054">
      <w:pPr>
        <w:spacing w:after="0" w:line="240" w:lineRule="auto"/>
      </w:pPr>
      <w:r>
        <w:separator/>
      </w:r>
    </w:p>
  </w:endnote>
  <w:endnote w:type="continuationSeparator" w:id="0">
    <w:p w14:paraId="4B2E2FCD" w14:textId="77777777" w:rsidR="00984A0A" w:rsidRDefault="00984A0A" w:rsidP="00F12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62B5B" w14:textId="77777777" w:rsidR="00F12054" w:rsidRDefault="00F12054" w:rsidP="003D63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06D4DF" w14:textId="77777777" w:rsidR="00F12054" w:rsidRDefault="00F12054" w:rsidP="00F120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F7663" w14:textId="3C76C882" w:rsidR="00F12054" w:rsidRPr="00AC377D" w:rsidRDefault="00F12054" w:rsidP="00F12054">
    <w:pPr>
      <w:pStyle w:val="Footer"/>
      <w:ind w:right="360"/>
      <w:rPr>
        <w:rFonts w:ascii="Arial" w:hAnsi="Arial" w:cs="Arial"/>
        <w:color w:val="999999"/>
        <w:sz w:val="20"/>
        <w:lang w:val="ru-RU"/>
      </w:rPr>
    </w:pPr>
    <w:r w:rsidRPr="00AC377D">
      <w:rPr>
        <w:rStyle w:val="PageNumber"/>
        <w:rFonts w:ascii="Arial" w:hAnsi="Arial" w:cs="Arial"/>
        <w:color w:val="999999"/>
        <w:sz w:val="20"/>
        <w:lang w:val="ru-RU"/>
      </w:rPr>
      <w:t xml:space="preserve">Библиотека «Артефакт» — </w:t>
    </w:r>
    <w:r w:rsidRPr="00F12054">
      <w:rPr>
        <w:rStyle w:val="PageNumber"/>
        <w:rFonts w:ascii="Arial" w:hAnsi="Arial" w:cs="Arial"/>
        <w:color w:val="999999"/>
        <w:sz w:val="20"/>
      </w:rPr>
      <w:t>http</w:t>
    </w:r>
    <w:r w:rsidRPr="00AC377D">
      <w:rPr>
        <w:rStyle w:val="PageNumber"/>
        <w:rFonts w:ascii="Arial" w:hAnsi="Arial" w:cs="Arial"/>
        <w:color w:val="999999"/>
        <w:sz w:val="20"/>
        <w:lang w:val="ru-RU"/>
      </w:rPr>
      <w:t>://</w:t>
    </w:r>
    <w:r w:rsidRPr="00F12054">
      <w:rPr>
        <w:rStyle w:val="PageNumber"/>
        <w:rFonts w:ascii="Arial" w:hAnsi="Arial" w:cs="Arial"/>
        <w:color w:val="999999"/>
        <w:sz w:val="20"/>
      </w:rPr>
      <w:t>artefact</w:t>
    </w:r>
    <w:r w:rsidRPr="00AC377D">
      <w:rPr>
        <w:rStyle w:val="PageNumber"/>
        <w:rFonts w:ascii="Arial" w:hAnsi="Arial" w:cs="Arial"/>
        <w:color w:val="999999"/>
        <w:sz w:val="20"/>
        <w:lang w:val="ru-RU"/>
      </w:rPr>
      <w:t>.</w:t>
    </w:r>
    <w:r w:rsidRPr="00F12054">
      <w:rPr>
        <w:rStyle w:val="PageNumber"/>
        <w:rFonts w:ascii="Arial" w:hAnsi="Arial" w:cs="Arial"/>
        <w:color w:val="999999"/>
        <w:sz w:val="20"/>
      </w:rPr>
      <w:t>lib</w:t>
    </w:r>
    <w:r w:rsidRPr="00AC377D">
      <w:rPr>
        <w:rStyle w:val="PageNumber"/>
        <w:rFonts w:ascii="Arial" w:hAnsi="Arial" w:cs="Arial"/>
        <w:color w:val="999999"/>
        <w:sz w:val="20"/>
        <w:lang w:val="ru-RU"/>
      </w:rPr>
      <w:t>.</w:t>
    </w:r>
    <w:r w:rsidRPr="00F12054">
      <w:rPr>
        <w:rStyle w:val="PageNumber"/>
        <w:rFonts w:ascii="Arial" w:hAnsi="Arial" w:cs="Arial"/>
        <w:color w:val="999999"/>
        <w:sz w:val="20"/>
      </w:rPr>
      <w:t>ru</w:t>
    </w:r>
    <w:r w:rsidRPr="00AC377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6C83" w14:textId="77777777" w:rsidR="00F12054" w:rsidRDefault="00F120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AE2A0" w14:textId="77777777" w:rsidR="00984A0A" w:rsidRDefault="00984A0A" w:rsidP="00F12054">
      <w:pPr>
        <w:spacing w:after="0" w:line="240" w:lineRule="auto"/>
      </w:pPr>
      <w:r>
        <w:separator/>
      </w:r>
    </w:p>
  </w:footnote>
  <w:footnote w:type="continuationSeparator" w:id="0">
    <w:p w14:paraId="2D67E1EF" w14:textId="77777777" w:rsidR="00984A0A" w:rsidRDefault="00984A0A" w:rsidP="00F12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A258" w14:textId="77777777" w:rsidR="00F12054" w:rsidRDefault="00F120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B062" w14:textId="287E556C" w:rsidR="00F12054" w:rsidRPr="00AC377D" w:rsidRDefault="00F12054" w:rsidP="00F12054">
    <w:pPr>
      <w:pStyle w:val="Header"/>
      <w:rPr>
        <w:rFonts w:ascii="Arial" w:hAnsi="Arial" w:cs="Arial"/>
        <w:color w:val="999999"/>
        <w:sz w:val="20"/>
        <w:lang w:val="ru-RU"/>
      </w:rPr>
    </w:pPr>
    <w:r w:rsidRPr="00AC377D">
      <w:rPr>
        <w:rFonts w:ascii="Arial" w:hAnsi="Arial" w:cs="Arial"/>
        <w:color w:val="999999"/>
        <w:sz w:val="20"/>
        <w:lang w:val="ru-RU"/>
      </w:rPr>
      <w:t xml:space="preserve">Библиотека «Артефакт» — </w:t>
    </w:r>
    <w:r w:rsidRPr="00F12054">
      <w:rPr>
        <w:rFonts w:ascii="Arial" w:hAnsi="Arial" w:cs="Arial"/>
        <w:color w:val="999999"/>
        <w:sz w:val="20"/>
      </w:rPr>
      <w:t>http</w:t>
    </w:r>
    <w:r w:rsidRPr="00AC377D">
      <w:rPr>
        <w:rFonts w:ascii="Arial" w:hAnsi="Arial" w:cs="Arial"/>
        <w:color w:val="999999"/>
        <w:sz w:val="20"/>
        <w:lang w:val="ru-RU"/>
      </w:rPr>
      <w:t>://</w:t>
    </w:r>
    <w:r w:rsidRPr="00F12054">
      <w:rPr>
        <w:rFonts w:ascii="Arial" w:hAnsi="Arial" w:cs="Arial"/>
        <w:color w:val="999999"/>
        <w:sz w:val="20"/>
      </w:rPr>
      <w:t>artefact</w:t>
    </w:r>
    <w:r w:rsidRPr="00AC377D">
      <w:rPr>
        <w:rFonts w:ascii="Arial" w:hAnsi="Arial" w:cs="Arial"/>
        <w:color w:val="999999"/>
        <w:sz w:val="20"/>
        <w:lang w:val="ru-RU"/>
      </w:rPr>
      <w:t>.</w:t>
    </w:r>
    <w:r w:rsidRPr="00F12054">
      <w:rPr>
        <w:rFonts w:ascii="Arial" w:hAnsi="Arial" w:cs="Arial"/>
        <w:color w:val="999999"/>
        <w:sz w:val="20"/>
      </w:rPr>
      <w:t>lib</w:t>
    </w:r>
    <w:r w:rsidRPr="00AC377D">
      <w:rPr>
        <w:rFonts w:ascii="Arial" w:hAnsi="Arial" w:cs="Arial"/>
        <w:color w:val="999999"/>
        <w:sz w:val="20"/>
        <w:lang w:val="ru-RU"/>
      </w:rPr>
      <w:t>.</w:t>
    </w:r>
    <w:r w:rsidRPr="00F12054">
      <w:rPr>
        <w:rFonts w:ascii="Arial" w:hAnsi="Arial" w:cs="Arial"/>
        <w:color w:val="999999"/>
        <w:sz w:val="20"/>
      </w:rPr>
      <w:t>ru</w:t>
    </w:r>
    <w:r w:rsidRPr="00AC377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32ABE" w14:textId="77777777" w:rsidR="00F12054" w:rsidRDefault="00F120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29D3"/>
    <w:rsid w:val="0029639D"/>
    <w:rsid w:val="00326F90"/>
    <w:rsid w:val="00873DD9"/>
    <w:rsid w:val="00984A0A"/>
    <w:rsid w:val="00A35927"/>
    <w:rsid w:val="00AA1D8D"/>
    <w:rsid w:val="00AC377D"/>
    <w:rsid w:val="00B47730"/>
    <w:rsid w:val="00CB0664"/>
    <w:rsid w:val="00F1205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DFBEF9"/>
  <w14:defaultImageDpi w14:val="300"/>
  <w15:docId w15:val="{23250B33-F4B9-4B4B-AE55-B365DA9D6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12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1402</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Вальпургиева ночь</dc:title>
  <dc:subject/>
  <dc:creator>Роджер Желязны</dc:creator>
  <cp:keywords/>
  <dc:description/>
  <cp:lastModifiedBy>Andrey Piskunov</cp:lastModifiedBy>
  <cp:revision>7</cp:revision>
  <dcterms:created xsi:type="dcterms:W3CDTF">2013-12-23T23:15:00Z</dcterms:created>
  <dcterms:modified xsi:type="dcterms:W3CDTF">2025-07-08T22:49:00Z</dcterms:modified>
  <cp:category/>
</cp:coreProperties>
</file>