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F1BDC" w14:textId="4F84A0B0" w:rsidR="009E0BAA" w:rsidRPr="00A60E02" w:rsidRDefault="009E0BAA" w:rsidP="00A60E02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i w:val="0"/>
          <w:iCs w:val="0"/>
          <w:color w:val="000000"/>
          <w:sz w:val="32"/>
          <w:lang w:val="ru-RU"/>
        </w:rPr>
      </w:pPr>
      <w:r w:rsidRPr="00A60E02">
        <w:rPr>
          <w:rFonts w:ascii="Verdana" w:hAnsi="Verdana"/>
          <w:i w:val="0"/>
          <w:iCs w:val="0"/>
          <w:color w:val="000000"/>
          <w:sz w:val="32"/>
          <w:lang w:val="ru-RU"/>
        </w:rPr>
        <w:t>Бизнес Джорджа</w:t>
      </w:r>
    </w:p>
    <w:p w14:paraId="2E155D86" w14:textId="7E8C0477" w:rsidR="006C6DFA" w:rsidRPr="00A60E02" w:rsidRDefault="006C6DFA" w:rsidP="00A60E02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A60E02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063C8830" w14:textId="1410471B" w:rsidR="009E0BAA" w:rsidRPr="00A60E02" w:rsidRDefault="006C6DFA" w:rsidP="00277F1D">
      <w:pPr>
        <w:pStyle w:val="Heading4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i w:val="0"/>
          <w:iCs w:val="0"/>
          <w:color w:val="000000"/>
          <w:sz w:val="20"/>
          <w:lang w:val="ru-RU"/>
        </w:rPr>
      </w:pPr>
      <w:r w:rsidRPr="00A60E02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П</w:t>
      </w:r>
      <w:r w:rsidR="009E0BAA" w:rsidRPr="00A60E02">
        <w:rPr>
          <w:rFonts w:ascii="Verdana" w:hAnsi="Verdana"/>
          <w:b w:val="0"/>
          <w:i w:val="0"/>
          <w:iCs w:val="0"/>
          <w:color w:val="000000"/>
          <w:sz w:val="20"/>
          <w:lang w:val="ru-RU"/>
        </w:rPr>
        <w:t>еревод С. Сухинова</w:t>
      </w:r>
    </w:p>
    <w:p w14:paraId="5B4154E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46410D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Лежа в берлоге, Дарт обвил зеленые с золотом кольца вокруг своих скудных сокровищ. Его сон тревожила череда одинаково вооруженных противников. Поскольку драконьи сны всегда пророческие, он проснулся с содроганием, прокашлялся, чтобы при свете факела осмотреть свое богатство, а затем зевнул и направился по туннелю к выходу, размышляя о силе своих неведомых врагов. Если она окажется слишком велика, то он попросту улетит. Дьявол с этими сокровищами, в конце концов! Не впервой их терять.</w:t>
      </w:r>
    </w:p>
    <w:p w14:paraId="3DE6F4E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Выбравшись из пещеры, Дарт обнаружил одинокого рыцаря в плохо пригнанных доспехах, сидящего на усталой лошади. Похоже, этот рыцарь был изрядным растяпой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он даже не удосужился направить копье в сторону пещеры.</w:t>
      </w:r>
    </w:p>
    <w:p w14:paraId="604E11D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Уверяя себя, что его противник прибыл в одиночку, дракон издал ужасный вопль и пополз к нему навстречу, изрыгая алое пламя из широко раскрытой пасти.</w:t>
      </w:r>
    </w:p>
    <w:p w14:paraId="2E10443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Стой!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проревел он.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Сейчас я тебя поджарю, словно цыпленка!</w:t>
      </w:r>
    </w:p>
    <w:p w14:paraId="4115F8A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Рыцарь расцвел улыбкой.</w:t>
      </w:r>
    </w:p>
    <w:p w14:paraId="02EFFBA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Вас-то я и хотел увидеть!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дружески сказал он.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Я хочу...</w:t>
      </w:r>
    </w:p>
    <w:p w14:paraId="4B94F95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И к чему нам начинать эту тягомотину?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вздохнул Дарт.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Вы соображаете, сколько лет уже драконы и рыцари не бились между собой?</w:t>
      </w:r>
    </w:p>
    <w:p w14:paraId="2D2F9FF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Да, я знаю. Помолчите, ради бога. Я...</w:t>
      </w:r>
    </w:p>
    <w:p w14:paraId="171860C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 таких делах кто-то из двоих остается с носом. Обычно, кстати, это касалось вашего брата, рыцаря.</w:t>
      </w:r>
    </w:p>
    <w:p w14:paraId="1D46A0C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Знаю, знаю! Вы меня неправильно поняли...</w:t>
      </w:r>
    </w:p>
    <w:p w14:paraId="3992688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спал и видел драконий сон о молодом человеке по имени Джордж, с которым мне предстоит биться. Вы здорово походите на него, приятель.</w:t>
      </w:r>
    </w:p>
    <w:p w14:paraId="40C1D1E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Могу все объяснить. Не так уж я и плох, как выгляжу. Видите ли...</w:t>
      </w:r>
    </w:p>
    <w:p w14:paraId="669E34E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Ваше имя Джордж?</w:t>
      </w:r>
    </w:p>
    <w:p w14:paraId="5E5F6AC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Ну да. Но это не должно вас волновать...</w:t>
      </w:r>
    </w:p>
    <w:p w14:paraId="0D90931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Но это чертовски меня тревожит! Вы жаждете моего сокровища? Оно не стоит этой мороки, можете поверить, приятель.</w:t>
      </w:r>
    </w:p>
    <w:p w14:paraId="7E6691D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Но я приехал вовсе не за вашим сокровищем...</w:t>
      </w:r>
    </w:p>
    <w:p w14:paraId="3FF50A4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 касается дев, то я не крал их уже несколько столетий. Мне с ними не везло. Обычно они оказывались такими старыми и тощими, что никому и в голову не приходило разыскивать их, а тем более платить выкуп.</w:t>
      </w:r>
    </w:p>
    <w:p w14:paraId="3698B36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Послушайте, вас никто и не обвиняет...</w:t>
      </w:r>
    </w:p>
    <w:p w14:paraId="1B26DC7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 касается скота, то я всегда обхожу его стороной. Я дорожу репутацией, особенно на своей территории...</w:t>
      </w:r>
    </w:p>
    <w:p w14:paraId="3CE5AD7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знаю, что вы не представляете реальной опасности. Это я изучил очень тщательно...</w:t>
      </w:r>
    </w:p>
    <w:p w14:paraId="523C399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Ха, и вы думали, что эти жалкие доспехи смогут защитить вас, когда я изрыгну свое самое горячее пламя?</w:t>
      </w:r>
    </w:p>
    <w:p w14:paraId="6B7B539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Дьявол, нет, нет! Не делайте этого, хорошо? Если вы будете так добры...</w:t>
      </w:r>
    </w:p>
    <w:p w14:paraId="7543997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И это копье... Вы даже не умеете его толком держать.</w:t>
      </w:r>
    </w:p>
    <w:p w14:paraId="3D63EFC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опустил копье.</w:t>
      </w:r>
    </w:p>
    <w:p w14:paraId="3DF38FD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Признаю критику,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вздохнул он.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Но имейте в виду, что наконечник смазан самым смертоносным ядом.</w:t>
      </w:r>
    </w:p>
    <w:p w14:paraId="43E3364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А я о чем толкую? Такой спорт нам, драконам, не нужен.</w:t>
      </w:r>
    </w:p>
    <w:p w14:paraId="7EA61A9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Знаю. Но если вы вздумаете изрыгнуть факел, то я все равно успею оцарапать вас отравленным копьем.</w:t>
      </w:r>
    </w:p>
    <w:p w14:paraId="4556A95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Глупо нам обоим подыхать этаким дурацким образом, не правда ли?</w:t>
      </w:r>
    </w:p>
    <w:p w14:paraId="28AB0E9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Полностью согласен с вашим замечанием.</w:t>
      </w:r>
    </w:p>
    <w:p w14:paraId="455BF2E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Тогда на кой хрен нам с вами драться?</w:t>
      </w:r>
    </w:p>
    <w:p w14:paraId="738344C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Да я и не собираюсь драться!</w:t>
      </w:r>
    </w:p>
    <w:p w14:paraId="0DF2D94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Ничего не понимаю. Вы сказали, приятель, что ваше имя Джордж, а у меня намедни был сон...</w:t>
      </w:r>
    </w:p>
    <w:p w14:paraId="3886D8E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Могу все объяснить самым наиподробнейшим образом.</w:t>
      </w:r>
    </w:p>
    <w:p w14:paraId="283BFAC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А отравленное копье?</w:t>
      </w:r>
    </w:p>
    <w:p w14:paraId="2010442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Простая самозащита, дабы вас удержать на безопасном расстоянии и в спокойной, дружеской обстановке объяснить мое предложение.</w:t>
      </w:r>
    </w:p>
    <w:p w14:paraId="2B12D42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 еще за предложение?</w:t>
      </w:r>
    </w:p>
    <w:p w14:paraId="0C60883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Видите ли, я хочу вас нанять.</w:t>
      </w:r>
    </w:p>
    <w:p w14:paraId="6E55C55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Нанять? Для чего? И главное, чем вы собираетесь расплачиваться?</w:t>
      </w:r>
    </w:p>
    <w:p w14:paraId="6B7FCED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Можно я опущу это проклятое копье? У меня аж рука затекла. Не обманете?</w:t>
      </w:r>
    </w:p>
    <w:p w14:paraId="212F68F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 чем вопрос, приятель! Подходите поближе, не бойтесь. Если разговор пойдет о золоте, то ваша жизнь будет вне опасности, честное драконье!</w:t>
      </w:r>
    </w:p>
    <w:p w14:paraId="32DAE1F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со вздохом облегчения опустил копье и отстегнул кошелек от пояса. Запустив в него руку, он достал полную горсть монет и подбросил их в воздух. Они засверкали золотистым светом в лучах утреннего солнца.</w:t>
      </w:r>
    </w:p>
    <w:p w14:paraId="121B7B7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весь внимание, приятель. Это хорошая плата.</w:t>
      </w:r>
    </w:p>
    <w:p w14:paraId="435CBA6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Все золото будет ваше, если вы выполните одно небольшое дельце.</w:t>
      </w:r>
    </w:p>
    <w:p w14:paraId="57670AE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 за дельце?</w:t>
      </w:r>
    </w:p>
    <w:p w14:paraId="27194C4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ссыпал монеты назад в кошелек, а затем указал рукой в сторону холмов:</w:t>
      </w:r>
    </w:p>
    <w:p w14:paraId="10911BC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Видите там, вдали, замок?</w:t>
      </w:r>
    </w:p>
    <w:p w14:paraId="29E2CFF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летал над ним много раз.</w:t>
      </w:r>
    </w:p>
    <w:p w14:paraId="7D52406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 западной башне находится комната Розалинды, дочери барона Маурайса. Она очень дорога моему сердцу, и я хочу на ней жениться.</w:t>
      </w:r>
    </w:p>
    <w:p w14:paraId="577D964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Здесь есть проблема?</w:t>
      </w:r>
    </w:p>
    <w:p w14:paraId="07FBA43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Да. Видите ли, ей нравятся большие мужчины варварского типа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увы, я к ним не принадлежу. Короче, она меня не любит.</w:t>
      </w:r>
    </w:p>
    <w:p w14:paraId="5BD7E48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Да, здесь действительно есть проблема.</w:t>
      </w:r>
    </w:p>
    <w:p w14:paraId="0467671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Итак, я вам плачу, а вы совершаете налет на замок, похищаете Розалинду, приносите ее в некоторое удобное, изолированное место и поджидаете меня. Через некоторое время приезжаю я, и мы изображаем ужасную схватку. Я побеждаю, вы улетаете, а Розалинда отправляется в родной замок на моем коне. Ясное дело, я становлюсь героем в ее глазах и перемещаюсь в списке соискателей ее руки с шестого места на первое. Как вам нравится мой план?</w:t>
      </w:r>
    </w:p>
    <w:p w14:paraId="0DE99DF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Дарт выдохнул длинную струю едкого дыма.</w:t>
      </w:r>
    </w:p>
    <w:p w14:paraId="565ED03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Приятель, я не очень-то люблю ваш людской род, не говоря уж о рыцарях с отравленными копьями. Не знаю даже, зачем я это говорю. Ладно, не берите в голову. Конечно, я запросто справлюсь с этим дельцем. Но послушайтесь драконьего совета. На кой ляд вам все это надо? Ну, завоюете вы свою деву, и что будет дальше? Она вами повосхищается денек-другой, а затем вы однажды обнаружите ее в постели с одним из тех варваров, которые ей так нравятся. Вам останется либо каждый раз вызывать обидчиков на поединок, либо плюнуть на все и носить рога.</w:t>
      </w:r>
    </w:p>
    <w:p w14:paraId="0E65ED7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улыбнулся:</w:t>
      </w:r>
    </w:p>
    <w:p w14:paraId="7754169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Чихать я хочу на то, как она будет развлекаться. Я сам заимею подружку в городе, и не одну.</w:t>
      </w:r>
    </w:p>
    <w:p w14:paraId="6FF3A4A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Глаза Дарта расширились.</w:t>
      </w:r>
    </w:p>
    <w:p w14:paraId="71016A9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Что-то я не понимаю...</w:t>
      </w:r>
    </w:p>
    <w:p w14:paraId="5E62484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Все очень просто. Розалинда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единственный отпрыск старого барона, а тот вот-вот протянет ноги. А вы думали, как еще могла эта девушка заиметь сразу шестерых поклонников? Стал бы я рисковать шеей ради какой-нибудь бедной красотки.</w:t>
      </w:r>
    </w:p>
    <w:p w14:paraId="7B7B41D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Понимаю,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кивнул с уважением Дарт.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Алчность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это святое чувство, здесь и говорить не о чем.</w:t>
      </w:r>
    </w:p>
    <w:p w14:paraId="429935C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Э-э... Я предпочитаю называть это браком по расчету.</w:t>
      </w:r>
    </w:p>
    <w:p w14:paraId="0AB13CD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 таком случае забудьте мои простодушные советы и давайте перейдем к делу. Гоните золото, и я сделаю все как полагается.</w:t>
      </w:r>
    </w:p>
    <w:p w14:paraId="4C78796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Дарт вытянул одно из своих переливающихся крыльев в сторону запада.</w:t>
      </w:r>
    </w:p>
    <w:p w14:paraId="44D6F23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знаю в тех местах одну подходящую равнину. Она находится достаточно далеко от моей пещеры и годится для нашей схватки. Но, чур, золото вперед.</w:t>
      </w:r>
    </w:p>
    <w:p w14:paraId="0517C50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давайте сделаем так: половину я плачу сейчас, половину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после моей «славной победы».</w:t>
      </w:r>
    </w:p>
    <w:p w14:paraId="7BEDB61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Годится. Бросьте денежки во время нашей «схватки», и я вернусь за ними после того, как вы уедете со своей девой. Обжулите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я повторю спектакль, но кончится он иначе.</w:t>
      </w:r>
    </w:p>
    <w:p w14:paraId="696E89E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Эта мысль мне уже самому приходила в голову. Давайте теперь попрактикуемся в схватке, чтобы со стороны она выглядела вполне реалистично. Сначала я брошусь на вас с копьем наперевес, причем с противоположной от Розалинды стороны. Вы поднимете крыло, словно оно ранено, выхватите оружие из моей руки и завопите, словно вас зарезали. Затем выдохнете немного пламени и побольше дыма.</w:t>
      </w:r>
    </w:p>
    <w:p w14:paraId="50AE750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Прежде я хотел бы убедиться, что вы очистили наконечник копья, приятель.</w:t>
      </w:r>
    </w:p>
    <w:p w14:paraId="4FCD951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Сейчас. Но это еще не все. Когда вы отбросите мое копье прочь, я соскочу с коня и брошусь на вас с мечом в руке.</w:t>
      </w:r>
    </w:p>
    <w:p w14:paraId="1CDE837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Еще чего!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обеспокоенно возразил дракон.</w:t>
      </w:r>
    </w:p>
    <w:p w14:paraId="1F66C88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Не беспокойтесь, я ударю вас плоской стороной клинка, только и всего. Вы, ясное дело, заревете во всю глотку и улетите.</w:t>
      </w:r>
    </w:p>
    <w:p w14:paraId="4527710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М-да... А насколько острым будет ваш меч?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 подозрением спросил Дарт.</w:t>
      </w:r>
    </w:p>
    <w:p w14:paraId="1528FEA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Чертовски тупым! Последний раз этот меч точил еще мой дед, да и то когда был мальчишкой.</w:t>
      </w:r>
    </w:p>
    <w:p w14:paraId="60BE1AF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Годится. И вы бросите денежки во время нашей битвы?</w:t>
      </w:r>
    </w:p>
    <w:p w14:paraId="781D6ED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Конечно. Как насчет воплей?</w:t>
      </w:r>
    </w:p>
    <w:p w14:paraId="1C310FC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Запросто. Еще я могу принести под крылом несколько кистей красных ягод. Я раздавлю их, когда дело подойдет к концу.</w:t>
      </w:r>
    </w:p>
    <w:p w14:paraId="21374CF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Отличная идея!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просиял Джордж.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А теперь приступим к репетиции.</w:t>
      </w:r>
    </w:p>
    <w:p w14:paraId="61915DE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Ладно, только не бейте очень сильно...</w:t>
      </w:r>
    </w:p>
    <w:p w14:paraId="20CB3DA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После полудня Розалинда была похищена из замка. Дракон, оглушительно ревя, проломил хвостом стену и унес деву в сторону гор. Случайно проезжавший в это время мимо замка соискатель номер шесть поклонился старому барону, который стоял на балконе, ломая руки от отчаяния, и крикнул:</w:t>
      </w:r>
    </w:p>
    <w:p w14:paraId="3009235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Ничего не бойтесь! Я спасу прекрасную Розалинду! Ух, что я сделаю с этим драконом...</w:t>
      </w:r>
    </w:p>
    <w:p w14:paraId="699E454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Прискакав в долину, Джордж увидел дрожащую от страха деву, прижавшуюся к скале. Ее охранял Дарт, эффектно изрыгающий длинные струи огня и дыма. Опустив копье, рыцарь грозно крикнул:</w:t>
      </w:r>
    </w:p>
    <w:p w14:paraId="77D4B23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Оставь в покое эту деву и посмотри в глаза своей смерти!</w:t>
      </w:r>
    </w:p>
    <w:p w14:paraId="35C6111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Дарт издал ужасающий звук и пошел на противника, низко наклонив голову и разинув пасть. Джордж с воинственным кличем понесся вперед. Копье вылетело из его руки, и дракон покатился по земле, изрыгая огонь. Красные пятна расползлись под его «раненым» крылом. Розалинда стояла, вытаращив глаза и раскрыв от изумления рот.</w:t>
      </w:r>
    </w:p>
    <w:p w14:paraId="0A8A9E3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показал себя молодцом. Соскочив с коня, он выхватил меч и бросился на противника, нанося удар за ударом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так, чтобы дочь барона не смогла толком ничего разглядеть.</w:t>
      </w:r>
    </w:p>
    <w:p w14:paraId="02E444F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Вот тебе, вот!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мужественно кричал он.</w:t>
      </w:r>
    </w:p>
    <w:p w14:paraId="0A35F51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Чудовище живо вскочило на ноги и взмыло в воздух, роняя на землю красные капли.</w:t>
      </w:r>
    </w:p>
    <w:p w14:paraId="53096DB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Дарт сделал круг над долиной, жалобно вопя, а затем, тяжело махая крыльями, улетел в сторону гор и вскоре скрылся за их вершинами.</w:t>
      </w:r>
    </w:p>
    <w:p w14:paraId="2BC40DC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 Джордж!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восторженно закричала Розалинда и бросилась в его объятия.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О Джордж...</w:t>
      </w:r>
    </w:p>
    <w:p w14:paraId="1B52185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Он пылко прижал деву к себе.</w:t>
      </w:r>
    </w:p>
    <w:p w14:paraId="377D65A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отвезу вас домой,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60B2790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9DA2A4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Вечером, пересчитывая золото, Дарт услышал стук копыт двух лошадей, приближавшихся к пещере. Дракон выскочил наружу и осмотрелся.</w:t>
      </w:r>
    </w:p>
    <w:p w14:paraId="0194E81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Джордж, восседавший на белом жеребце, не спеша трусил по ущелью, ведя под уздцы серую лошадь. На ней серебристым мешком висели роскошные доспехи. Вид у рыцаря на этот раз был весьма унылым.</w:t>
      </w:r>
    </w:p>
    <w:p w14:paraId="4898B5B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Добрый вечер,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озадаченно ответил Дарт.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Что вас привело к моему жилищу, да еще так быстро?</w:t>
      </w:r>
    </w:p>
    <w:p w14:paraId="257EFA0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Увы, дела повернулись совсем не так, как я надеялся.</w:t>
      </w:r>
    </w:p>
    <w:p w14:paraId="134AC2B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Ха, я же предупреждал, что все надо было как следует обмозговать. Удача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капризная штука. Золото...</w:t>
      </w:r>
    </w:p>
    <w:p w14:paraId="361D076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О, дело не в деньгах! Я возместил свои затраты и даже получил немало сверх того. Но это все. Я ни с чем уехал из замка, хотя мы с вами и показали отличное шоу...</w:t>
      </w:r>
    </w:p>
    <w:p w14:paraId="12B2C0B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Как же так?</w:t>
      </w:r>
    </w:p>
    <w:p w14:paraId="6E98A17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Оказалось, что Розалинда сегодня утром вышла замуж за одного из своих поклонников-варваров. Вы выкрали ее из часовни уже после завершения обряда бракосочетания.</w:t>
      </w:r>
    </w:p>
    <w:p w14:paraId="70785DA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Ужасно извиняюсь,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смущенно сказал дракон.</w:t>
      </w:r>
    </w:p>
    <w:p w14:paraId="54ACB0E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К тому же при вашем появлении ее папаша с перепугу отдал богу душу. Мой главный конкурент теперь стал новым бароном. На радостях он облобызал меня, одарил еще одной лошадью и доспехами, а также провозгласил Убийцей Драконов. Затем загоготал и намекнул, что моя новая репутация настоятельно зовет меня в путь, к дальнейшим подвигам. Еще хуже, что Розалинда теперь смотрит на меня как на героя и ни о чем, кроме драконов, разговаривать не желает.</w:t>
      </w:r>
    </w:p>
    <w:p w14:paraId="000B1F1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Э-эх... Похоже, мы перестарались.</w:t>
      </w:r>
    </w:p>
    <w:p w14:paraId="45B40C9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Увы, увы. Я приехал, чтобы еще раз поблагодарить вас и рассказать, как дурно обернулось наше дело. Идея</w:t>
      </w:r>
    </w:p>
    <w:p w14:paraId="2754044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была неплоха, но...</w:t>
      </w:r>
    </w:p>
    <w:p w14:paraId="5D33FB5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Ну кто же мог предвидеть, что этой старой деве именно сегодня вздумается пойти под венец?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сочувственно сказал дракон.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Мы здесь ни при чем. По-моему, мы ловко изобразили «смертельную схватку».</w:t>
      </w:r>
    </w:p>
    <w:p w14:paraId="2E3E2E9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Да, вы были очень эффектны в своей роли.</w:t>
      </w:r>
    </w:p>
    <w:p w14:paraId="228F407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вот о чем думаю... Не хотите ли вернуть свои денежки обратно?</w:t>
      </w:r>
    </w:p>
    <w:p w14:paraId="6CA8B94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в изумлении уставился на дракона.</w:t>
      </w:r>
    </w:p>
    <w:p w14:paraId="1FD8741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Вы готовы расстаться с частью вашего золота?</w:t>
      </w:r>
    </w:p>
    <w:p w14:paraId="4DE98E8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Эх, приятель, вы разбередили мою драконью душу. Ваша идея была просто замечательна, и только случайность помешала вам прибрать к рукам золо... То есть, я хотел сказать, завоевать сердце вашей дамы.</w:t>
      </w:r>
    </w:p>
    <w:p w14:paraId="140D055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Боюсь, что не совсем понимаю вас.</w:t>
      </w:r>
    </w:p>
    <w:p w14:paraId="5293AF7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Одним словом, в нашем драконьем племени есть одна приятная во всех отношениях леди, к которой я не раз безуспешно сватался. Улавливаете сходство?</w:t>
      </w:r>
    </w:p>
    <w:p w14:paraId="06BED9D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Понимаю. У нее в пещере хранится большое сокровище?</w:t>
      </w:r>
    </w:p>
    <w:p w14:paraId="62B8121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Еще какое, приятель!</w:t>
      </w:r>
    </w:p>
    <w:p w14:paraId="4A9B591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Она тоже стара?</w:t>
      </w:r>
    </w:p>
    <w:p w14:paraId="44B5CBE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Среди нас, драконов, плюс-минус несколько столетий не имеют большого значения. Но у нее хватает поклонников, и она, увы, отдает им предпочтение.</w:t>
      </w:r>
    </w:p>
    <w:p w14:paraId="0D5C432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A</w:t>
      </w:r>
      <w:r w:rsidRPr="00A60E02">
        <w:rPr>
          <w:rFonts w:ascii="Verdana" w:hAnsi="Verdana"/>
          <w:color w:val="000000"/>
          <w:sz w:val="20"/>
          <w:lang w:val="ru-RU"/>
        </w:rPr>
        <w:t>-а, я начинаю понимать, в чем тут штука. Поутру вы дали мне ценный совет, и я хочу отплатить вам тем же. Вот что я хочу сказать: есть вещи ценнее, чем сокровища.</w:t>
      </w:r>
    </w:p>
    <w:p w14:paraId="2787CCD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Назовите хоть одно!</w:t>
      </w:r>
    </w:p>
    <w:p w14:paraId="1FC9052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Собственная жизнь,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объяснил Джордж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Второй раз наш спектакль может не получиться по очень простой причине: ваша подруга успеет разорвать меня в клочки, прежде чем вы появитесь в роли спасителя своей дамы сердца.</w:t>
      </w:r>
    </w:p>
    <w:p w14:paraId="7DD78ED8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Не беспокойтесь, приятель, она слишком застенчива, чтобы глотать вас так, сразу. И потом, я подоспею вовремя. Спрячусь на вершине соседнего холма и по вашему сигналу ринусь в «бой». Ясное дело, что на этот раз «победителем» буду я. Мы сделаем так...</w:t>
      </w:r>
    </w:p>
    <w:p w14:paraId="518FE0F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7B63E2C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сидел на белом скакуне и нетерпеливо поглядывал то в сторону входа в пещеру, то на вершину высокого холма, стоявшего на краю долины. Вскоре в воздухе промелькнула гигантская тень, а еще через минуту из-за холма показалось знакомое золотисто-зеленое крыло.</w:t>
      </w:r>
    </w:p>
    <w:p w14:paraId="457BDAA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Джордж опустил забрало, наклонил копье и неспешно поехал вперед. Подъехав к пещере, он привстал в стременах и закричал:</w:t>
      </w:r>
    </w:p>
    <w:p w14:paraId="3B80FDA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знаю, что вы прячетесь здесь, Мегтаг! Я пришел убить вас и забрать ваше сокровище! Вы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исчадие ада! Пожираете детей! Настал ваш последний час!</w:t>
      </w:r>
    </w:p>
    <w:p w14:paraId="5E8F0113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Из темного чрева пещеры показалась ужасная блестящая голова с ледяными зелеными глазами. Раскрыв пасть, Мегтаг выдохнула длинную струю алого пламени. Камни на склоне мгновенно оплавились.</w:t>
      </w:r>
    </w:p>
    <w:p w14:paraId="2F290BD9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lastRenderedPageBreak/>
        <w:t>Джордж икнул и немедленно остановил коня. Чудовище оказалось раза в два больше, чем Дарт, и, похоже, не страдало особой застенчивостью. Дракониха и не думала спасаться бегством. Ее чешуя звенела, как стальная кольчуга, а зубы сверкали, словно ятаганы.</w:t>
      </w:r>
    </w:p>
    <w:p w14:paraId="54B8446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Э-э... прошу прощения,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пробормотал не на шутку перепугавшийся рыцарь.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Возможно, я несколько преувеличил... ну, насчет детей...</w:t>
      </w:r>
    </w:p>
    <w:p w14:paraId="3C25ACBD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Тяжело переваливаясь на столбообразных лапах, чудовище ринулось на него, изрыгая пламя и дым.</w:t>
      </w:r>
    </w:p>
    <w:p w14:paraId="0C60AFC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Перепуганный конь поднялся на дыбы. Джордж едва не упал, но в этот момент в воздухе раздался шум огромных крыльев и незадачливый всадник взмыл в небо, подхваченный когтями Дарта. Джордж успел увидеть, как его конь понесся вдоль долины, спасаясь бегством, а затем закрыл от страха глаза.</w:t>
      </w:r>
    </w:p>
    <w:p w14:paraId="7443DBA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Он очнулся, сидя на вершине холма. Рядом сидел Дарт и тяжело вздыхал.</w:t>
      </w:r>
    </w:p>
    <w:p w14:paraId="6A4D78C4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Что случилось?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пробормотал Джордж.</w:t>
      </w:r>
    </w:p>
    <w:p w14:paraId="391EE9E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едва успел спасти вас, приятель,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грустно ответил Дарт, выдохнув едкую струю дыма.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Мне и в голову не могло прийти, что в пещере этой старой дуры уже поселился один из ее давних воздыхателей... Короче, вас едва не проглотил Пелладон.</w:t>
      </w:r>
    </w:p>
    <w:p w14:paraId="7200B9B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Замечательно! Неужто нельзя было проверить это с самого начала?</w:t>
      </w:r>
    </w:p>
    <w:p w14:paraId="20E2213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Прошу прощения,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еще раз вздохнул Дарт.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Мне показалось, что она еще не выбрала себе кавалера по вкусу... Э-эх, какое у нее сокровище! Если бы вы видели его, тоже потеряли бы покой...</w:t>
      </w:r>
    </w:p>
    <w:p w14:paraId="1E20EC3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Займитесь лучше моей лошадью,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 иронией ответил Джордж.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Мне она еще пригодится.</w:t>
      </w:r>
    </w:p>
    <w:p w14:paraId="7012940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Они сидели перед входом в пещеру Дарта и выпивали.</w:t>
      </w:r>
    </w:p>
    <w:p w14:paraId="13C6BF0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Где вы раздобыли целую бочку вина?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спросил Джордж.</w:t>
      </w:r>
    </w:p>
    <w:p w14:paraId="4A9AE5E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Поднял с затонувшей в реке баржи. Это мое любимое занятие. Я собрал такой винный погреб, приятель...</w:t>
      </w:r>
    </w:p>
    <w:p w14:paraId="3371B20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Вижу. Не так уж вы и бедны, мой дорогой Дарт. Мы можем теперь хоть каждый день надираться до чертиков.</w:t>
      </w:r>
    </w:p>
    <w:p w14:paraId="2BC73605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Спасибо за предложение, но у меня другие мысли бродят в голове. Нам дважды не повезло, Джордж, но вы показали себя замечательным актером.</w:t>
      </w:r>
    </w:p>
    <w:p w14:paraId="14702D3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Благодарю. Вы тоже дракон не промах.</w:t>
      </w:r>
    </w:p>
    <w:p w14:paraId="2E846BA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Я тут пораскинул мозгами и вот что придумал. Почему бы вам не отправиться в длительное турне? Выберите города и поселки, где нет своих, доморощенных героев, и займитесь бизнесом.</w:t>
      </w:r>
    </w:p>
    <w:p w14:paraId="2923C8FB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Каким?</w:t>
      </w:r>
    </w:p>
    <w:p w14:paraId="5CE205B2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Для начала покажете всем и каждому свою грамоту первоклассного победителя драконов. Прихвастнете малость, описывая свои подвиги, а сами потихоньку составите карту с указанием городов и подходящих мест для поединков. Затем вернетесь в мою пещеру.</w:t>
      </w:r>
    </w:p>
    <w:p w14:paraId="6601669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Продолжайте,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заинтересовался Джордж, разом протрезвев,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Вам еще налить?</w:t>
      </w:r>
    </w:p>
    <w:p w14:paraId="5EC8878A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Конечно. Хотя лучше я буду прикладываться к бочке. Итак, спустя некоторое время над одним из этих несчастных городов появится страшный дракон.</w:t>
      </w:r>
    </w:p>
    <w:p w14:paraId="4E04A22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Шестьдесят четыре процента гонорара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мои.</w:t>
      </w:r>
    </w:p>
    <w:p w14:paraId="22CEB1E1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Хорошая цифра,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благодушно заметил Дарт,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— но я предлагаю ее улучшить.</w:t>
      </w:r>
    </w:p>
    <w:p w14:paraId="6E8ABF2E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Тогда пятьдесят пять на сорок пять.</w:t>
      </w:r>
    </w:p>
    <w:p w14:paraId="5BD53BA0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Уже теплее. Но еще справедливей будет делить поровну. Как-никак удары буду получать я один.</w:t>
      </w:r>
    </w:p>
    <w:p w14:paraId="1E5D42F7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Хм... согласен. Выпьем за наш новый бизнес!</w:t>
      </w:r>
    </w:p>
    <w:p w14:paraId="7ADECF66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>Отлично! К чему двум приятелям торговаться из-за каких-то пустяков?</w:t>
      </w:r>
    </w:p>
    <w:p w14:paraId="50C77BCF" w14:textId="77777777" w:rsidR="009E0BAA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A60E02">
        <w:rPr>
          <w:rFonts w:ascii="Verdana" w:hAnsi="Verdana"/>
          <w:color w:val="000000"/>
          <w:sz w:val="20"/>
          <w:lang w:val="ru-RU"/>
        </w:rPr>
        <w:t>Они прикончили бочку с вином. Растянувшись на каменистой почве, дракон распустил свои золотисто-зеленые кольца и задумчиво произнес:</w:t>
      </w:r>
    </w:p>
    <w:p w14:paraId="25D016C2" w14:textId="0FE58281" w:rsidR="00F63064" w:rsidRPr="00A60E02" w:rsidRDefault="009E0BAA" w:rsidP="00A60E02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A60E02">
        <w:rPr>
          <w:rFonts w:ascii="Verdana" w:hAnsi="Verdana"/>
          <w:color w:val="000000"/>
          <w:sz w:val="20"/>
          <w:lang w:val="ru-RU"/>
        </w:rPr>
        <w:t>—</w:t>
      </w:r>
      <w:r w:rsidRPr="00A60E02">
        <w:rPr>
          <w:rFonts w:ascii="Verdana" w:hAnsi="Verdana"/>
          <w:color w:val="000000"/>
          <w:sz w:val="20"/>
        </w:rPr>
        <w:t> </w:t>
      </w:r>
      <w:r w:rsidRPr="00A60E02">
        <w:rPr>
          <w:rFonts w:ascii="Verdana" w:hAnsi="Verdana"/>
          <w:color w:val="000000"/>
          <w:sz w:val="20"/>
          <w:lang w:val="ru-RU"/>
        </w:rPr>
        <w:t xml:space="preserve">Теперь я понимаю, почему во сне мне пришлось сражаться с чередой рыцарей, как две капли воды походивших на тебя, Джордж. </w:t>
      </w:r>
      <w:r w:rsidRPr="00A60E02">
        <w:rPr>
          <w:rFonts w:ascii="Verdana" w:hAnsi="Verdana"/>
          <w:color w:val="000000"/>
          <w:sz w:val="20"/>
        </w:rPr>
        <w:t>Ты малый не промах!</w:t>
      </w:r>
    </w:p>
    <w:sectPr w:rsidR="00F63064" w:rsidRPr="00A60E02" w:rsidSect="00A60E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AECF" w14:textId="77777777" w:rsidR="004F3BA0" w:rsidRDefault="004F3BA0" w:rsidP="00A60E02">
      <w:pPr>
        <w:spacing w:after="0" w:line="240" w:lineRule="auto"/>
      </w:pPr>
      <w:r>
        <w:separator/>
      </w:r>
    </w:p>
  </w:endnote>
  <w:endnote w:type="continuationSeparator" w:id="0">
    <w:p w14:paraId="02B6F020" w14:textId="77777777" w:rsidR="004F3BA0" w:rsidRDefault="004F3BA0" w:rsidP="00A60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0FD4A" w14:textId="77777777" w:rsidR="00A60E02" w:rsidRDefault="00A60E02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F938433" w14:textId="77777777" w:rsidR="00A60E02" w:rsidRDefault="00A60E02" w:rsidP="00A60E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CE1CE" w14:textId="513D157D" w:rsidR="00A60E02" w:rsidRPr="00277F1D" w:rsidRDefault="00A60E02" w:rsidP="00A60E02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77F1D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60E02">
      <w:rPr>
        <w:rStyle w:val="PageNumber"/>
        <w:rFonts w:ascii="Arial" w:hAnsi="Arial" w:cs="Arial"/>
        <w:color w:val="999999"/>
        <w:sz w:val="20"/>
      </w:rPr>
      <w:t>http</w:t>
    </w:r>
    <w:r w:rsidRPr="00277F1D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A60E02">
      <w:rPr>
        <w:rStyle w:val="PageNumber"/>
        <w:rFonts w:ascii="Arial" w:hAnsi="Arial" w:cs="Arial"/>
        <w:color w:val="999999"/>
        <w:sz w:val="20"/>
      </w:rPr>
      <w:t>artefact</w:t>
    </w:r>
    <w:r w:rsidRPr="00277F1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60E02">
      <w:rPr>
        <w:rStyle w:val="PageNumber"/>
        <w:rFonts w:ascii="Arial" w:hAnsi="Arial" w:cs="Arial"/>
        <w:color w:val="999999"/>
        <w:sz w:val="20"/>
      </w:rPr>
      <w:t>lib</w:t>
    </w:r>
    <w:r w:rsidRPr="00277F1D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A60E02">
      <w:rPr>
        <w:rStyle w:val="PageNumber"/>
        <w:rFonts w:ascii="Arial" w:hAnsi="Arial" w:cs="Arial"/>
        <w:color w:val="999999"/>
        <w:sz w:val="20"/>
      </w:rPr>
      <w:t>ru</w:t>
    </w:r>
    <w:r w:rsidRPr="00277F1D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AE7BD" w14:textId="77777777" w:rsidR="00A60E02" w:rsidRDefault="00A60E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14DEF" w14:textId="77777777" w:rsidR="004F3BA0" w:rsidRDefault="004F3BA0" w:rsidP="00A60E02">
      <w:pPr>
        <w:spacing w:after="0" w:line="240" w:lineRule="auto"/>
      </w:pPr>
      <w:r>
        <w:separator/>
      </w:r>
    </w:p>
  </w:footnote>
  <w:footnote w:type="continuationSeparator" w:id="0">
    <w:p w14:paraId="296CE1C9" w14:textId="77777777" w:rsidR="004F3BA0" w:rsidRDefault="004F3BA0" w:rsidP="00A60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8902" w14:textId="77777777" w:rsidR="00A60E02" w:rsidRDefault="00A60E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20E77" w14:textId="0058F459" w:rsidR="00A60E02" w:rsidRPr="00277F1D" w:rsidRDefault="00A60E02" w:rsidP="00A60E02">
    <w:pPr>
      <w:pStyle w:val="Header"/>
      <w:rPr>
        <w:rFonts w:ascii="Arial" w:hAnsi="Arial" w:cs="Arial"/>
        <w:color w:val="999999"/>
        <w:sz w:val="20"/>
        <w:lang w:val="ru-RU"/>
      </w:rPr>
    </w:pPr>
    <w:r w:rsidRPr="00277F1D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A60E02">
      <w:rPr>
        <w:rFonts w:ascii="Arial" w:hAnsi="Arial" w:cs="Arial"/>
        <w:color w:val="999999"/>
        <w:sz w:val="20"/>
      </w:rPr>
      <w:t>http</w:t>
    </w:r>
    <w:r w:rsidRPr="00277F1D">
      <w:rPr>
        <w:rFonts w:ascii="Arial" w:hAnsi="Arial" w:cs="Arial"/>
        <w:color w:val="999999"/>
        <w:sz w:val="20"/>
        <w:lang w:val="ru-RU"/>
      </w:rPr>
      <w:t>://</w:t>
    </w:r>
    <w:r w:rsidRPr="00A60E02">
      <w:rPr>
        <w:rFonts w:ascii="Arial" w:hAnsi="Arial" w:cs="Arial"/>
        <w:color w:val="999999"/>
        <w:sz w:val="20"/>
      </w:rPr>
      <w:t>artefact</w:t>
    </w:r>
    <w:r w:rsidRPr="00277F1D">
      <w:rPr>
        <w:rFonts w:ascii="Arial" w:hAnsi="Arial" w:cs="Arial"/>
        <w:color w:val="999999"/>
        <w:sz w:val="20"/>
        <w:lang w:val="ru-RU"/>
      </w:rPr>
      <w:t>.</w:t>
    </w:r>
    <w:r w:rsidRPr="00A60E02">
      <w:rPr>
        <w:rFonts w:ascii="Arial" w:hAnsi="Arial" w:cs="Arial"/>
        <w:color w:val="999999"/>
        <w:sz w:val="20"/>
      </w:rPr>
      <w:t>lib</w:t>
    </w:r>
    <w:r w:rsidRPr="00277F1D">
      <w:rPr>
        <w:rFonts w:ascii="Arial" w:hAnsi="Arial" w:cs="Arial"/>
        <w:color w:val="999999"/>
        <w:sz w:val="20"/>
        <w:lang w:val="ru-RU"/>
      </w:rPr>
      <w:t>.</w:t>
    </w:r>
    <w:r w:rsidRPr="00A60E02">
      <w:rPr>
        <w:rFonts w:ascii="Arial" w:hAnsi="Arial" w:cs="Arial"/>
        <w:color w:val="999999"/>
        <w:sz w:val="20"/>
      </w:rPr>
      <w:t>ru</w:t>
    </w:r>
    <w:r w:rsidRPr="00277F1D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9AC36" w14:textId="77777777" w:rsidR="00A60E02" w:rsidRDefault="00A60E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77F1D"/>
    <w:rsid w:val="0029639D"/>
    <w:rsid w:val="00326F90"/>
    <w:rsid w:val="004F3BA0"/>
    <w:rsid w:val="006C6DFA"/>
    <w:rsid w:val="009E0BAA"/>
    <w:rsid w:val="00A60E02"/>
    <w:rsid w:val="00AA1D8D"/>
    <w:rsid w:val="00B47730"/>
    <w:rsid w:val="00CB0664"/>
    <w:rsid w:val="00F630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A5D353A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60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2459</Words>
  <Characters>14020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16447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 Джорджа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2025-07-08T22:49:00Z</dcterms:modified>
  <cp:category/>
</cp:coreProperties>
</file>